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2966D" w14:textId="49B97856" w:rsidR="00F24B3B" w:rsidRDefault="00F24B3B" w:rsidP="00F24B3B">
      <w:pPr>
        <w:pStyle w:val="Heading1"/>
      </w:pPr>
      <w:r>
        <w:t>1 — Taiwan</w:t>
      </w:r>
      <w:r w:rsidR="004D3E72">
        <w:t xml:space="preserve"> DA/CP</w:t>
      </w:r>
    </w:p>
    <w:p w14:paraId="7AB1D166" w14:textId="77777777" w:rsidR="0011555F" w:rsidRDefault="0011555F" w:rsidP="0011555F">
      <w:pPr>
        <w:pStyle w:val="Heading2"/>
      </w:pPr>
      <w:r>
        <w:t>Format</w:t>
      </w:r>
    </w:p>
    <w:p w14:paraId="12BB3549" w14:textId="77777777" w:rsidR="0011555F" w:rsidRDefault="0011555F" w:rsidP="0011555F"/>
    <w:p w14:paraId="32F7F57B" w14:textId="77777777" w:rsidR="0011555F" w:rsidRDefault="0011555F" w:rsidP="0011555F">
      <w:r>
        <w:t xml:space="preserve">Assume the 1AC, 1NC, and 2AC below. Students should prepare a </w:t>
      </w:r>
      <w:proofErr w:type="spellStart"/>
      <w:r>
        <w:t>neg</w:t>
      </w:r>
      <w:proofErr w:type="spellEnd"/>
      <w:r>
        <w:t xml:space="preserve"> block speech extending the Deterrence DA and the Strategic Clarity CP. The </w:t>
      </w:r>
      <w:proofErr w:type="spellStart"/>
      <w:r>
        <w:t>neg</w:t>
      </w:r>
      <w:proofErr w:type="spellEnd"/>
      <w:r>
        <w:t xml:space="preserve"> speech is </w:t>
      </w:r>
      <w:r w:rsidR="009D21EC">
        <w:t>five</w:t>
      </w:r>
      <w:r>
        <w:t xml:space="preserve"> minutes. </w:t>
      </w:r>
    </w:p>
    <w:p w14:paraId="6D913FDB" w14:textId="77777777" w:rsidR="0011555F" w:rsidRPr="0011555F" w:rsidRDefault="0011555F" w:rsidP="0011555F"/>
    <w:p w14:paraId="784B9C08" w14:textId="77777777" w:rsidR="00F24B3B" w:rsidRDefault="00F24B3B" w:rsidP="00F24B3B">
      <w:pPr>
        <w:pStyle w:val="Heading2"/>
      </w:pPr>
      <w:r>
        <w:t>1AC</w:t>
      </w:r>
    </w:p>
    <w:p w14:paraId="07ADD945" w14:textId="77777777" w:rsidR="00F24B3B" w:rsidRPr="00B06DCF" w:rsidRDefault="00F24B3B" w:rsidP="00F24B3B">
      <w:pPr>
        <w:pStyle w:val="Heading3"/>
      </w:pPr>
      <w:r>
        <w:t>1AC — Plan</w:t>
      </w:r>
    </w:p>
    <w:p w14:paraId="3374D102" w14:textId="77777777" w:rsidR="00F24B3B" w:rsidRDefault="00F24B3B" w:rsidP="00F24B3B">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14:paraId="23830242" w14:textId="77777777" w:rsidR="00F24B3B" w:rsidRDefault="00F24B3B" w:rsidP="00F24B3B"/>
    <w:p w14:paraId="73FA7138" w14:textId="77777777" w:rsidR="00F24B3B" w:rsidRDefault="00F24B3B" w:rsidP="00F24B3B">
      <w:pPr>
        <w:pStyle w:val="Heading3"/>
      </w:pPr>
      <w:r>
        <w:t>1AC — Nuclear War Advantage (Shorter)</w:t>
      </w:r>
    </w:p>
    <w:p w14:paraId="69D669FA" w14:textId="77777777" w:rsidR="00F24B3B" w:rsidRPr="00963EE8" w:rsidRDefault="00F24B3B" w:rsidP="00F24B3B">
      <w:pPr>
        <w:pStyle w:val="Heading4"/>
        <w:rPr>
          <w:u w:val="single"/>
        </w:rPr>
      </w:pPr>
      <w:r w:rsidRPr="00963EE8">
        <w:rPr>
          <w:u w:val="single"/>
        </w:rPr>
        <w:t>Contention One: Nuclear War</w:t>
      </w:r>
    </w:p>
    <w:p w14:paraId="61AC86BE" w14:textId="77777777" w:rsidR="00F24B3B" w:rsidRDefault="00F24B3B" w:rsidP="00F24B3B"/>
    <w:p w14:paraId="32BA0895" w14:textId="77777777" w:rsidR="00F24B3B" w:rsidRPr="00DE140F" w:rsidRDefault="00F24B3B" w:rsidP="00F24B3B">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14:paraId="25E802A3" w14:textId="77777777" w:rsidR="00F24B3B" w:rsidRPr="00805DC6" w:rsidRDefault="00F24B3B" w:rsidP="00F24B3B">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50B9FE22" w14:textId="77777777" w:rsidR="00F24B3B" w:rsidRDefault="00F24B3B" w:rsidP="00F24B3B">
      <w:r w:rsidRPr="00DC1516">
        <w:rPr>
          <w:rStyle w:val="StyleUnderline"/>
          <w:highlight w:val="yellow"/>
        </w:rPr>
        <w:t>It is time to start worrying about Taiwan again</w:t>
      </w:r>
      <w:r>
        <w:t>.</w:t>
      </w:r>
    </w:p>
    <w:p w14:paraId="0A572CCE" w14:textId="77777777" w:rsidR="00F24B3B" w:rsidRDefault="00F24B3B" w:rsidP="00F24B3B">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14:paraId="4D5E9521" w14:textId="77777777" w:rsidR="00F24B3B" w:rsidRDefault="00F24B3B" w:rsidP="00F24B3B">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14:paraId="408BF8F7" w14:textId="77777777" w:rsidR="00F24B3B" w:rsidRDefault="00F24B3B" w:rsidP="00F24B3B">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14:paraId="54DAFDBC" w14:textId="77777777" w:rsidR="00F24B3B" w:rsidRDefault="00F24B3B" w:rsidP="00F24B3B">
      <w:r>
        <w:t>In the 1990s, after Taiwan became a vigorous democracy, presidents Lee Teng-hui and Chen Shui-bian started to push the boundaries of this status quo, seeking a more normal place for Taiwan in the international community. This infuriated Beijing and escalated tensions between China and America.</w:t>
      </w:r>
    </w:p>
    <w:p w14:paraId="7045059D" w14:textId="77777777" w:rsidR="00F24B3B" w:rsidRDefault="00F24B3B" w:rsidP="00F24B3B">
      <w:r>
        <w:t>These tensions eased when, in 2003, then US President George W. Bush made it clear that the US would not support any Taiwanese push to change the status quo.</w:t>
      </w:r>
    </w:p>
    <w:p w14:paraId="22F53C97" w14:textId="77777777" w:rsidR="00F24B3B" w:rsidRDefault="00F24B3B" w:rsidP="00F24B3B">
      <w:r w:rsidRPr="00502E0C">
        <w:rPr>
          <w:rStyle w:val="StyleUnderline"/>
        </w:rPr>
        <w:t xml:space="preserve">After President </w:t>
      </w:r>
      <w:r w:rsidRPr="00FF5340">
        <w:rPr>
          <w:rStyle w:val="StyleUnderline"/>
          <w:highlight w:val="yellow"/>
        </w:rPr>
        <w:t>Ma</w:t>
      </w:r>
      <w:r>
        <w:t xml:space="preserve"> Ying-</w:t>
      </w:r>
      <w:proofErr w:type="spellStart"/>
      <w:r>
        <w:t>jeou</w:t>
      </w:r>
      <w:proofErr w:type="spellEnd"/>
      <w:r>
        <w:t xml:space="preserve">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14:paraId="35223DB4" w14:textId="77777777" w:rsidR="00F24B3B" w:rsidRDefault="00F24B3B" w:rsidP="00F24B3B">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14:paraId="7DA5FBDA" w14:textId="77777777" w:rsidR="00F24B3B" w:rsidRDefault="00F24B3B" w:rsidP="00F24B3B">
      <w:r w:rsidRPr="00502E0C">
        <w:rPr>
          <w:rStyle w:val="StyleUnderline"/>
        </w:rPr>
        <w:t>But</w:t>
      </w:r>
      <w:r>
        <w:t xml:space="preserve"> that hope received a severe blow just a year ago, when </w:t>
      </w:r>
      <w:proofErr w:type="spellStart"/>
      <w:r>
        <w:t>Mr</w:t>
      </w:r>
      <w:proofErr w:type="spellEnd"/>
      <w:r>
        <w:t xml:space="preserve">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14:paraId="63BBD5C0" w14:textId="77777777" w:rsidR="00F24B3B" w:rsidRDefault="00F24B3B" w:rsidP="00F24B3B">
      <w:r w:rsidRPr="00EA3633">
        <w:rPr>
          <w:rStyle w:val="StyleUnderline"/>
        </w:rPr>
        <w:t>It is now widely expected that</w:t>
      </w:r>
      <w:r>
        <w:t xml:space="preserve"> when </w:t>
      </w:r>
      <w:proofErr w:type="spellStart"/>
      <w:r>
        <w:t>Mr</w:t>
      </w:r>
      <w:proofErr w:type="spellEnd"/>
      <w:r>
        <w:t xml:space="preserve">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w:t>
      </w:r>
      <w:proofErr w:type="spellStart"/>
      <w:r>
        <w:t>Mr</w:t>
      </w:r>
      <w:proofErr w:type="spellEnd"/>
      <w:r>
        <w:t xml:space="preserve"> </w:t>
      </w:r>
      <w:r w:rsidRPr="00EA3633">
        <w:rPr>
          <w:rStyle w:val="StyleUnderline"/>
        </w:rPr>
        <w:t>Ma</w:t>
      </w:r>
      <w:r>
        <w:t xml:space="preserve"> has been.</w:t>
      </w:r>
    </w:p>
    <w:p w14:paraId="380414D2" w14:textId="77777777" w:rsidR="00F24B3B" w:rsidRDefault="00F24B3B" w:rsidP="00F24B3B">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14:paraId="0F9F8F9D" w14:textId="77777777" w:rsidR="00F24B3B" w:rsidRDefault="00F24B3B" w:rsidP="00F24B3B">
      <w:r w:rsidRPr="0081189F">
        <w:rPr>
          <w:rStyle w:val="StyleUnderline"/>
          <w:highlight w:val="yellow"/>
        </w:rPr>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Jinping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14:paraId="77552CE9" w14:textId="77777777" w:rsidR="00F24B3B" w:rsidRDefault="00F24B3B" w:rsidP="00F24B3B"/>
    <w:p w14:paraId="19A8CD4D" w14:textId="77777777" w:rsidR="00F24B3B" w:rsidRPr="00EA46A5" w:rsidRDefault="00F24B3B" w:rsidP="00F24B3B">
      <w:pPr>
        <w:pStyle w:val="Heading4"/>
      </w:pPr>
      <w:r>
        <w:rPr>
          <w:u w:val="single"/>
        </w:rPr>
        <w:t>Second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14:paraId="7BD8B0C0" w14:textId="77777777" w:rsidR="00F24B3B" w:rsidRDefault="00F24B3B" w:rsidP="00F24B3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4301B547" w14:textId="77777777" w:rsidR="00F24B3B" w:rsidRDefault="00F24B3B" w:rsidP="00F24B3B">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[P]</w:t>
      </w:r>
      <w:proofErr w:type="spellStart"/>
      <w:r w:rsidRPr="00E05A50">
        <w:rPr>
          <w:rStyle w:val="Emphasis"/>
          <w:highlight w:val="yellow"/>
        </w:rPr>
        <w:t>olitical</w:t>
      </w:r>
      <w:proofErr w:type="spellEnd"/>
      <w:r w:rsidRPr="00E05A50">
        <w:rPr>
          <w:rStyle w:val="Emphasis"/>
          <w:highlight w:val="yellow"/>
        </w:rPr>
        <w:t xml:space="preserve">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no 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14:paraId="339444A1" w14:textId="77777777" w:rsidR="00F24B3B" w:rsidRDefault="00F24B3B" w:rsidP="00F24B3B"/>
    <w:p w14:paraId="5A19942D" w14:textId="77777777" w:rsidR="00F24B3B" w:rsidRPr="00267C80" w:rsidRDefault="00F24B3B" w:rsidP="00F24B3B">
      <w:pPr>
        <w:pStyle w:val="Heading4"/>
      </w:pPr>
      <w:r>
        <w:rPr>
          <w:u w:val="single"/>
        </w:rPr>
        <w:t>Third</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14:paraId="22566B53" w14:textId="77777777" w:rsidR="00F24B3B" w:rsidRPr="005C264B" w:rsidRDefault="00F24B3B" w:rsidP="00F24B3B">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6" w:history="1">
        <w:r w:rsidRPr="00A12EFE">
          <w:rPr>
            <w:rStyle w:val="Hyperlink"/>
          </w:rPr>
          <w:t>http://www.smh.com.au/world/china-says-has-stopped-communication-mechanism-with-taiwan-20160626-gps230.html</w:t>
        </w:r>
      </w:hyperlink>
      <w:r>
        <w:t>, Accessed 06-29-2016)</w:t>
      </w:r>
    </w:p>
    <w:p w14:paraId="686014FC" w14:textId="77777777" w:rsidR="00F24B3B" w:rsidRDefault="00F24B3B" w:rsidP="00F24B3B">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 xml:space="preserve">new government to </w:t>
      </w:r>
      <w:proofErr w:type="spellStart"/>
      <w:r w:rsidRPr="005C264B">
        <w:rPr>
          <w:rStyle w:val="StyleUnderline"/>
          <w:highlight w:val="yellow"/>
        </w:rPr>
        <w:t>recognise</w:t>
      </w:r>
      <w:proofErr w:type="spellEnd"/>
      <w:r w:rsidRPr="005C264B">
        <w:rPr>
          <w:rStyle w:val="StyleUnderline"/>
          <w:highlight w:val="yellow"/>
        </w:rPr>
        <w:t xml:space="preserv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14:paraId="4911EC7A" w14:textId="77777777" w:rsidR="00F24B3B" w:rsidRDefault="00F24B3B" w:rsidP="00F24B3B">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w:t>
      </w:r>
      <w:proofErr w:type="spellStart"/>
      <w:r>
        <w:t>Ing</w:t>
      </w:r>
      <w:proofErr w:type="spellEnd"/>
      <w:r>
        <w:t xml:space="preserve">-wen,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14:paraId="4FA9D17F" w14:textId="77777777" w:rsidR="00F24B3B" w:rsidRDefault="00F24B3B" w:rsidP="00F24B3B">
      <w:r>
        <w:t>Tsai, who heads the pro-independence Democratic Progressive Party, says she wants to maintain the status quo with China and is committed to ensuring peace.</w:t>
      </w:r>
    </w:p>
    <w:p w14:paraId="40D6D26C" w14:textId="77777777" w:rsidR="00F24B3B" w:rsidRDefault="00F24B3B" w:rsidP="00F24B3B">
      <w:r>
        <w:t xml:space="preserve">But </w:t>
      </w:r>
      <w:r w:rsidRPr="008B38AC">
        <w:rPr>
          <w:rStyle w:val="StyleUnderline"/>
        </w:rPr>
        <w:t xml:space="preserve">China has insisted she </w:t>
      </w:r>
      <w:proofErr w:type="spellStart"/>
      <w:r w:rsidRPr="008B38AC">
        <w:rPr>
          <w:rStyle w:val="StyleUnderline"/>
        </w:rPr>
        <w:t>recognise</w:t>
      </w:r>
      <w:proofErr w:type="spellEnd"/>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14:paraId="0C53588C" w14:textId="77777777" w:rsidR="00F24B3B" w:rsidRDefault="00F24B3B" w:rsidP="00F24B3B">
      <w:r>
        <w:t>In a brief statement carried by the official Xinhua news agency, China's Taiwan Affairs Office said that since May 20, when Tsai took office, Taiwan has not affirmed this consensus.</w:t>
      </w:r>
    </w:p>
    <w:p w14:paraId="7478A821" w14:textId="77777777" w:rsidR="00F24B3B" w:rsidRDefault="00F24B3B" w:rsidP="00F24B3B">
      <w:r>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xml:space="preserve">," spokesman An </w:t>
      </w:r>
      <w:proofErr w:type="spellStart"/>
      <w:r>
        <w:t>Fengshan</w:t>
      </w:r>
      <w:proofErr w:type="spellEnd"/>
      <w:r>
        <w:t xml:space="preserve"> said.</w:t>
      </w:r>
    </w:p>
    <w:p w14:paraId="53D6FFCF" w14:textId="77777777" w:rsidR="00F24B3B" w:rsidRDefault="00F24B3B" w:rsidP="00F24B3B"/>
    <w:p w14:paraId="7A2091EB" w14:textId="77777777" w:rsidR="00F24B3B" w:rsidRDefault="00F24B3B" w:rsidP="00F24B3B">
      <w:pPr>
        <w:pStyle w:val="Heading4"/>
      </w:pPr>
      <w:r>
        <w:rPr>
          <w:u w:val="single"/>
        </w:rPr>
        <w:t>Fourth</w:t>
      </w:r>
      <w:r>
        <w:t xml:space="preserve">, any crisis over Taiwan will escalate quickly — </w:t>
      </w:r>
      <w:r w:rsidRPr="00963EE8">
        <w:rPr>
          <w:u w:val="single"/>
        </w:rPr>
        <w:t xml:space="preserve">nuclear </w:t>
      </w:r>
      <w:r>
        <w:rPr>
          <w:u w:val="single"/>
        </w:rPr>
        <w:t>war</w:t>
      </w:r>
      <w:r>
        <w:t xml:space="preserve"> is likely. </w:t>
      </w:r>
    </w:p>
    <w:p w14:paraId="4E8AEFE3" w14:textId="77777777" w:rsidR="00F24B3B" w:rsidRPr="00805DC6" w:rsidRDefault="00F24B3B" w:rsidP="00F24B3B">
      <w:r w:rsidRPr="00805DC6">
        <w:rPr>
          <w:rStyle w:val="Style13ptBold"/>
        </w:rPr>
        <w:t>Littlefield and Lowther 15</w:t>
      </w:r>
      <w:r>
        <w:t xml:space="preserve"> — Alex Littlefield, Assistant Professor in the </w:t>
      </w:r>
      <w:r w:rsidRPr="009E5DD6">
        <w:t xml:space="preserve">Department of International Trade </w:t>
      </w:r>
      <w:r>
        <w:t xml:space="preserve">at </w:t>
      </w:r>
      <w:r w:rsidRPr="009E5DD6">
        <w:t>Feng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and Adam Lowther</w:t>
      </w:r>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7" w:history="1">
        <w:r w:rsidRPr="001C3ECA">
          <w:rPr>
            <w:rStyle w:val="Hyperlink"/>
          </w:rPr>
          <w:t>http://thediplomat.com/2015/08/taiwan-and-the-prospects-for-war-between-china-and-america/</w:t>
        </w:r>
      </w:hyperlink>
      <w:r>
        <w:t>, Accessed 06-25-2016)</w:t>
      </w:r>
    </w:p>
    <w:p w14:paraId="4321B9B2" w14:textId="77777777" w:rsidR="00F24B3B" w:rsidRDefault="00F24B3B" w:rsidP="00F24B3B">
      <w:r>
        <w:t>Possible Scenario</w:t>
      </w:r>
    </w:p>
    <w:p w14:paraId="7FDDC085" w14:textId="77777777" w:rsidR="00F24B3B" w:rsidRDefault="00F24B3B" w:rsidP="00F24B3B">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792FACDE" w14:textId="77777777" w:rsidR="00F24B3B" w:rsidRDefault="00F24B3B" w:rsidP="00F24B3B">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attack mainland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3507B8E9" w14:textId="77777777" w:rsidR="00F24B3B" w:rsidRDefault="00F24B3B" w:rsidP="00F24B3B">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044D8AA8" w14:textId="77777777" w:rsidR="00F24B3B" w:rsidRDefault="00F24B3B" w:rsidP="00F24B3B">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2DCCF180" w14:textId="77777777" w:rsidR="00F24B3B" w:rsidRDefault="00F24B3B" w:rsidP="00F24B3B">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the nuclear option provides more bang for the buck</w:t>
      </w:r>
      <w:r>
        <w:t xml:space="preserve">, or yuan.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2A598442" w14:textId="77777777" w:rsidR="00F24B3B" w:rsidRDefault="00F24B3B" w:rsidP="00F24B3B">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473399C3" w14:textId="77777777" w:rsidR="00F24B3B" w:rsidRDefault="00F24B3B" w:rsidP="00F24B3B">
      <w:r w:rsidRPr="00B736F6">
        <w:rPr>
          <w:rStyle w:val="StyleUnderline"/>
        </w:rPr>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219EBA1D" w14:textId="77777777" w:rsidR="00F24B3B" w:rsidRDefault="00F24B3B" w:rsidP="00F24B3B">
      <w:r>
        <w:t>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w:t>
      </w:r>
    </w:p>
    <w:p w14:paraId="6156B011" w14:textId="77777777" w:rsidR="00F24B3B" w:rsidRDefault="00F24B3B" w:rsidP="00F24B3B">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55AD6B98" w14:textId="77777777" w:rsidR="00F24B3B" w:rsidRDefault="00F24B3B" w:rsidP="00F24B3B">
      <w:r>
        <w:t>Should China succeed it pushing the United States back, the PRC can deal with regional territorial disputes bilaterally and without U.S. involvement. After all, Washington invariably takes the non-Chinese side.</w:t>
      </w:r>
    </w:p>
    <w:p w14:paraId="790583E0" w14:textId="77777777" w:rsidR="00F24B3B" w:rsidRDefault="00F24B3B" w:rsidP="00F24B3B">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Teng-hui, </w:t>
      </w:r>
      <w:r w:rsidRPr="00B736F6">
        <w:rPr>
          <w:rStyle w:val="StyleUnderline"/>
        </w:rPr>
        <w:t>ushering in the 1996 Taiwan Straits Crisis</w:t>
      </w:r>
      <w:r>
        <w:t>. The U.S. brought an end to the mainland’s antics when the U.S.S Nimitz and six additional ships sailed into the Straits.</w:t>
      </w:r>
    </w:p>
    <w:p w14:paraId="63A12A86" w14:textId="77777777" w:rsidR="00F24B3B" w:rsidRDefault="00F24B3B" w:rsidP="00F24B3B">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14:paraId="38E94427" w14:textId="77777777" w:rsidR="00F24B3B" w:rsidRDefault="00F24B3B" w:rsidP="00F24B3B">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67E84E1A" w14:textId="77777777" w:rsidR="00F24B3B" w:rsidRDefault="00F24B3B" w:rsidP="00F24B3B"/>
    <w:p w14:paraId="560935A7" w14:textId="77777777" w:rsidR="00F24B3B" w:rsidRPr="003A7059" w:rsidRDefault="00F24B3B" w:rsidP="00F24B3B">
      <w:pPr>
        <w:pStyle w:val="Heading4"/>
      </w:pPr>
      <w:r>
        <w:rPr>
          <w:u w:val="single"/>
        </w:rPr>
        <w:t>Fifth</w:t>
      </w:r>
      <w:r>
        <w:t xml:space="preserve">, any U.S. attempt to protect Taiwan will escalate to </w:t>
      </w:r>
      <w:r w:rsidRPr="003A7059">
        <w:rPr>
          <w:u w:val="single"/>
        </w:rPr>
        <w:t>full-scale nuclear war</w:t>
      </w:r>
      <w:r>
        <w:t xml:space="preserve">. </w:t>
      </w:r>
    </w:p>
    <w:p w14:paraId="3A5C2B53" w14:textId="77777777" w:rsidR="00F24B3B" w:rsidRDefault="00F24B3B" w:rsidP="00F24B3B">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7CF6D8F4" w14:textId="77777777" w:rsidR="00F24B3B" w:rsidRDefault="00F24B3B" w:rsidP="00F24B3B">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24EE059F" w14:textId="77777777" w:rsidR="00F24B3B" w:rsidRDefault="00F24B3B" w:rsidP="00F24B3B"/>
    <w:p w14:paraId="5A5A7DB3" w14:textId="77777777" w:rsidR="00F24B3B" w:rsidRPr="00AF11B5" w:rsidRDefault="00F24B3B" w:rsidP="00F24B3B">
      <w:pPr>
        <w:pStyle w:val="Heading4"/>
      </w:pPr>
      <w:r>
        <w:rPr>
          <w:u w:val="single"/>
        </w:rPr>
        <w:t>Sixth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14:paraId="5C952D2B" w14:textId="77777777" w:rsidR="00F24B3B" w:rsidRDefault="00F24B3B" w:rsidP="00F24B3B">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8" w:history="1">
        <w:r w:rsidRPr="001C3ECA">
          <w:rPr>
            <w:rStyle w:val="Hyperlink"/>
          </w:rPr>
          <w:t>http://belfercenter.hks.harvard.edu/files/glaser-us-china-jul15-final.pdf</w:t>
        </w:r>
      </w:hyperlink>
      <w:r>
        <w:t>, Accessed 06-24-2016, p. 2)</w:t>
      </w:r>
    </w:p>
    <w:p w14:paraId="61F2AF19" w14:textId="77777777" w:rsidR="00F24B3B" w:rsidRDefault="00F24B3B" w:rsidP="00F24B3B">
      <w:r>
        <w:t>Reevaluating The U.S. Commitment To Taiwan</w:t>
      </w:r>
    </w:p>
    <w:p w14:paraId="3634422D" w14:textId="77777777" w:rsidR="00F24B3B" w:rsidRDefault="00F24B3B" w:rsidP="00F24B3B">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0DDB8800" w14:textId="77777777" w:rsidR="00F24B3B" w:rsidRDefault="00F24B3B" w:rsidP="00F24B3B">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proofErr w:type="spellStart"/>
      <w:r w:rsidRPr="006B2748">
        <w:rPr>
          <w:rStyle w:val="StyleUnderline"/>
          <w:highlight w:val="yellow"/>
        </w:rPr>
        <w:t>AirSea</w:t>
      </w:r>
      <w:proofErr w:type="spellEnd"/>
      <w:r w:rsidRPr="006B2748">
        <w:rPr>
          <w:rStyle w:val="StyleUnderline"/>
          <w:highlight w:val="yellow"/>
        </w:rPr>
        <w:t xml:space="preserve">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39FD1EB3" w14:textId="77777777" w:rsidR="00F24B3B" w:rsidRDefault="00F24B3B" w:rsidP="00F24B3B"/>
    <w:p w14:paraId="3E8F836E" w14:textId="77777777" w:rsidR="00F24B3B" w:rsidRDefault="00F24B3B" w:rsidP="00F24B3B">
      <w:pPr>
        <w:pStyle w:val="Heading4"/>
      </w:pPr>
      <w:r>
        <w:rPr>
          <w:u w:val="single"/>
        </w:rPr>
        <w:t>Finally</w:t>
      </w:r>
      <w:r>
        <w:t xml:space="preserve">, U.S.-China war </w:t>
      </w:r>
      <w:r w:rsidRPr="00830AC6">
        <w:rPr>
          <w:u w:val="single"/>
        </w:rPr>
        <w:t>immediately kills millions</w:t>
      </w:r>
      <w:r>
        <w:t xml:space="preserve"> — and the fallout would </w:t>
      </w:r>
      <w:r w:rsidRPr="0024127F">
        <w:rPr>
          <w:u w:val="single"/>
        </w:rPr>
        <w:t>destroy the planet</w:t>
      </w:r>
      <w:r>
        <w:t xml:space="preserve">. </w:t>
      </w:r>
    </w:p>
    <w:p w14:paraId="22B1FAF7" w14:textId="77777777" w:rsidR="00F24B3B" w:rsidRPr="00583E0A" w:rsidRDefault="00F24B3B" w:rsidP="00F24B3B">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 xml:space="preserve">Is a Nuclear War with China </w:t>
      </w:r>
      <w:proofErr w:type="gramStart"/>
      <w:r w:rsidRPr="00583E0A">
        <w:t>Possible?</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20F58DB4" w14:textId="77777777" w:rsidR="00F24B3B" w:rsidRDefault="00F24B3B" w:rsidP="00F24B3B">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074A002C" w14:textId="77777777" w:rsidR="00F24B3B" w:rsidRDefault="00F24B3B" w:rsidP="00F24B3B">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3CF539ED" w14:textId="77777777" w:rsidR="00F24B3B" w:rsidRPr="00583E0A" w:rsidRDefault="00F24B3B" w:rsidP="00F24B3B">
      <w:pPr>
        <w:rPr>
          <w:rStyle w:val="StyleUnderline"/>
        </w:rPr>
      </w:pPr>
      <w:r>
        <w:t xml:space="preserve">But </w:t>
      </w:r>
      <w:r w:rsidRPr="002A0ECB">
        <w:rPr>
          <w:rStyle w:val="StyleUnderline"/>
          <w:highlight w:val="yellow"/>
        </w:rPr>
        <w:t>need this lead to nuclear war?</w:t>
      </w:r>
    </w:p>
    <w:p w14:paraId="26BC1DCE" w14:textId="77777777" w:rsidR="00F24B3B" w:rsidRDefault="00F24B3B" w:rsidP="00F24B3B">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19D0201C" w14:textId="77777777" w:rsidR="00F24B3B" w:rsidRDefault="00F24B3B" w:rsidP="00F24B3B">
      <w:r>
        <w:t>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w:t>
      </w:r>
    </w:p>
    <w:p w14:paraId="606C9575" w14:textId="77777777" w:rsidR="00F24B3B" w:rsidRDefault="00F24B3B" w:rsidP="00F24B3B">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proofErr w:type="spellStart"/>
      <w:r w:rsidRPr="00B848F1">
        <w:rPr>
          <w:rStyle w:val="Emphasis"/>
          <w:highlight w:val="yellow"/>
        </w:rPr>
        <w:t>Kargil</w:t>
      </w:r>
      <w:proofErr w:type="spellEnd"/>
      <w:r w:rsidRPr="00B848F1">
        <w:rPr>
          <w:rStyle w:val="Emphasis"/>
          <w:highlight w:val="yellow"/>
        </w:rPr>
        <w:t xml:space="preserve">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r w:rsidRPr="00B848F1">
        <w:rPr>
          <w:rStyle w:val="Emphasis"/>
          <w:highlight w:val="yellow"/>
        </w:rPr>
        <w:t>can</w:t>
      </w:r>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40AE87B0" w14:textId="77777777" w:rsidR="00F24B3B" w:rsidRDefault="00F24B3B" w:rsidP="00F24B3B">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02985125" w14:textId="77777777" w:rsidR="00F24B3B" w:rsidRDefault="00F24B3B" w:rsidP="00F24B3B">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286DA2A1" w14:textId="77777777" w:rsidR="00F24B3B" w:rsidRDefault="00F24B3B" w:rsidP="00F24B3B">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1104B816" w14:textId="77777777" w:rsidR="00F24B3B" w:rsidRDefault="00F24B3B" w:rsidP="00F24B3B">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7D16D3F1" w14:textId="77777777" w:rsidR="00F24B3B" w:rsidRDefault="00F24B3B" w:rsidP="00F24B3B">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6FCDCE57" w14:textId="77777777" w:rsidR="00F24B3B" w:rsidRDefault="00F24B3B" w:rsidP="00F24B3B"/>
    <w:p w14:paraId="4571E14E" w14:textId="77777777" w:rsidR="00F24B3B" w:rsidRDefault="00F24B3B" w:rsidP="00F24B3B">
      <w:pPr>
        <w:pStyle w:val="Heading3"/>
      </w:pPr>
      <w:r>
        <w:t>1AC — U.S.-China Relations Advantage</w:t>
      </w:r>
    </w:p>
    <w:p w14:paraId="3CDD575C" w14:textId="77777777" w:rsidR="00F24B3B" w:rsidRDefault="00F24B3B" w:rsidP="00F24B3B">
      <w:pPr>
        <w:pStyle w:val="Heading4"/>
        <w:rPr>
          <w:u w:val="single"/>
        </w:rPr>
      </w:pPr>
      <w:r w:rsidRPr="00A8503F">
        <w:rPr>
          <w:u w:val="single"/>
        </w:rPr>
        <w:t>Contention Two: U.S.-China Relations</w:t>
      </w:r>
    </w:p>
    <w:p w14:paraId="126D3F17" w14:textId="77777777" w:rsidR="00F24B3B" w:rsidRDefault="00F24B3B" w:rsidP="00F24B3B"/>
    <w:p w14:paraId="041A0098" w14:textId="77777777" w:rsidR="00F24B3B" w:rsidRPr="00334A35" w:rsidRDefault="00F24B3B" w:rsidP="00F24B3B">
      <w:pPr>
        <w:pStyle w:val="Heading4"/>
      </w:pPr>
      <w:r w:rsidRPr="00334A35">
        <w:rPr>
          <w:u w:val="single"/>
        </w:rPr>
        <w:t>First</w:t>
      </w:r>
      <w:r>
        <w:t xml:space="preserve">, U.S.-China relations have reached a </w:t>
      </w:r>
      <w:r>
        <w:rPr>
          <w:u w:val="single"/>
        </w:rPr>
        <w:t>dangerous tipping point</w:t>
      </w:r>
      <w:r>
        <w:t xml:space="preserve"> — overcoming </w:t>
      </w:r>
      <w:r w:rsidRPr="00334A35">
        <w:rPr>
          <w:u w:val="single"/>
        </w:rPr>
        <w:t>mutual hostility</w:t>
      </w:r>
      <w:r>
        <w:t xml:space="preserve"> is vital. </w:t>
      </w:r>
    </w:p>
    <w:p w14:paraId="74957346" w14:textId="77777777" w:rsidR="00F24B3B" w:rsidRDefault="00F24B3B" w:rsidP="00F24B3B">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1B2389">
        <w:t>China and the United States: A Con</w:t>
      </w:r>
      <w:r>
        <w:t xml:space="preserve">versation with David M. </w:t>
      </w:r>
      <w:proofErr w:type="spellStart"/>
      <w:r>
        <w:t>Lampton</w:t>
      </w:r>
      <w:proofErr w:type="spellEnd"/>
      <w:r>
        <w:t>,” The Asia Foundation, July 29</w:t>
      </w:r>
      <w:r w:rsidRPr="00232669">
        <w:rPr>
          <w:vertAlign w:val="superscript"/>
        </w:rPr>
        <w:t>th</w:t>
      </w:r>
      <w:r>
        <w:t xml:space="preserve">, Available Online at </w:t>
      </w:r>
      <w:hyperlink r:id="rId9" w:history="1">
        <w:r w:rsidRPr="00A12EFE">
          <w:rPr>
            <w:rStyle w:val="Hyperlink"/>
          </w:rPr>
          <w:t>http://asiafoundation.org/2015/07/29/china-and-the-united-states-a-conversation-with-david-m-lampton/</w:t>
        </w:r>
      </w:hyperlink>
      <w:r>
        <w:t>, Accessed 06-29-2016)</w:t>
      </w:r>
    </w:p>
    <w:p w14:paraId="24743D24" w14:textId="77777777" w:rsidR="00F24B3B" w:rsidRPr="00496CA9" w:rsidRDefault="00F24B3B" w:rsidP="00F24B3B">
      <w:pPr>
        <w:rPr>
          <w:i/>
        </w:rPr>
      </w:pPr>
      <w:r w:rsidRPr="00496CA9">
        <w:rPr>
          <w:i/>
        </w:rPr>
        <w:t>You have publicly warned that the U.S.-China relationship is at a critical “tipping point.” From your perspective as a longtime China watcher, what do you think about the future trajectory of bilateral relations?</w:t>
      </w:r>
    </w:p>
    <w:p w14:paraId="1A5A5989" w14:textId="77777777" w:rsidR="00F24B3B" w:rsidRDefault="00F24B3B" w:rsidP="00F24B3B">
      <w:r w:rsidRPr="005F61ED">
        <w:rPr>
          <w:rStyle w:val="StyleUnderline"/>
          <w:highlight w:val="yellow"/>
        </w:rPr>
        <w:t xml:space="preserve">I said we were </w:t>
      </w:r>
      <w:r w:rsidRPr="005F61ED">
        <w:rPr>
          <w:rStyle w:val="Emphasis"/>
          <w:highlight w:val="yellow"/>
        </w:rPr>
        <w:t>approaching a tipping point</w:t>
      </w:r>
      <w:r w:rsidRPr="005F61ED">
        <w:rPr>
          <w:rStyle w:val="StyleUnderline"/>
          <w:highlight w:val="yellow"/>
        </w:rPr>
        <w:t xml:space="preserve">. I </w:t>
      </w:r>
      <w:r w:rsidRPr="005F61ED">
        <w:rPr>
          <w:rStyle w:val="Emphasis"/>
          <w:highlight w:val="yellow"/>
        </w:rPr>
        <w:t>didn’t</w:t>
      </w:r>
      <w:r w:rsidRPr="005F61ED">
        <w:rPr>
          <w:rStyle w:val="StyleUnderline"/>
          <w:highlight w:val="yellow"/>
        </w:rPr>
        <w:t xml:space="preserve"> say we had gone off the cliff. I don’t know if we’re five feet, five yards, or five miles from that point, but we’re </w:t>
      </w:r>
      <w:r w:rsidRPr="005F61ED">
        <w:rPr>
          <w:rStyle w:val="Emphasis"/>
          <w:highlight w:val="yellow"/>
        </w:rPr>
        <w:t>a lot closer</w:t>
      </w:r>
      <w:r w:rsidRPr="00496CA9">
        <w:rPr>
          <w:rStyle w:val="StyleUnderline"/>
        </w:rPr>
        <w:t xml:space="preserve"> to it </w:t>
      </w:r>
      <w:r w:rsidRPr="005F61ED">
        <w:rPr>
          <w:rStyle w:val="StyleUnderline"/>
          <w:highlight w:val="yellow"/>
        </w:rPr>
        <w:t>than I’d like</w:t>
      </w:r>
      <w:r w:rsidRPr="00496CA9">
        <w:rPr>
          <w:rStyle w:val="StyleUnderline"/>
        </w:rPr>
        <w:t xml:space="preserve"> to be</w:t>
      </w:r>
      <w:r>
        <w:t>.</w:t>
      </w:r>
    </w:p>
    <w:p w14:paraId="17298CE0" w14:textId="77777777" w:rsidR="00F24B3B" w:rsidRDefault="00F24B3B" w:rsidP="00F24B3B">
      <w:r w:rsidRPr="003201AD">
        <w:rPr>
          <w:rStyle w:val="StyleUnderline"/>
          <w:highlight w:val="yellow"/>
        </w:rPr>
        <w:t>For</w:t>
      </w:r>
      <w:r w:rsidRPr="00496CA9">
        <w:rPr>
          <w:rStyle w:val="StyleUnderline"/>
        </w:rPr>
        <w:t xml:space="preserve"> the </w:t>
      </w:r>
      <w:r w:rsidRPr="003201AD">
        <w:rPr>
          <w:rStyle w:val="StyleUnderline"/>
          <w:highlight w:val="yellow"/>
        </w:rPr>
        <w:t>40</w:t>
      </w:r>
      <w:r w:rsidRPr="00496CA9">
        <w:rPr>
          <w:rStyle w:val="StyleUnderline"/>
        </w:rPr>
        <w:t xml:space="preserve">-plus </w:t>
      </w:r>
      <w:r w:rsidRPr="003201AD">
        <w:rPr>
          <w:rStyle w:val="StyleUnderline"/>
          <w:highlight w:val="yellow"/>
        </w:rPr>
        <w:t>years</w:t>
      </w:r>
      <w:r w:rsidRPr="00496CA9">
        <w:rPr>
          <w:rStyle w:val="StyleUnderline"/>
        </w:rPr>
        <w:t xml:space="preserve"> since Nixon went to China</w:t>
      </w:r>
      <w:r>
        <w:t xml:space="preserve">, and certainly since Deng Xiaoping came back to power in 1977, </w:t>
      </w:r>
      <w:r w:rsidRPr="003201AD">
        <w:rPr>
          <w:rStyle w:val="StyleUnderline"/>
          <w:highlight w:val="yellow"/>
        </w:rPr>
        <w:t>most Americans have seen China as going in the “right direction”</w:t>
      </w:r>
      <w:r w:rsidRPr="00496CA9">
        <w:rPr>
          <w:rStyle w:val="StyleUnderline"/>
        </w:rPr>
        <w:t xml:space="preserve"> in terms of foreign and domestic policy – with ups and downs</w:t>
      </w:r>
      <w:r>
        <w:t xml:space="preserve">, to be sure. 1989 raised questions. But Deng Xiaoping and George H. W. Bush got ties modestly back on track. China was opening up, investing in the world. Most Americans saw China as moving in the right direction. </w:t>
      </w:r>
      <w:r w:rsidRPr="00496CA9">
        <w:rPr>
          <w:rStyle w:val="StyleUnderline"/>
        </w:rPr>
        <w:t xml:space="preserve">Conversely, </w:t>
      </w:r>
      <w:r w:rsidRPr="003201AD">
        <w:rPr>
          <w:rStyle w:val="StyleUnderline"/>
          <w:highlight w:val="yellow"/>
        </w:rPr>
        <w:t>most Chinese saw the U.S. as basically moving in the right direction</w:t>
      </w:r>
      <w:r w:rsidRPr="00496CA9">
        <w:rPr>
          <w:rStyle w:val="StyleUnderline"/>
        </w:rPr>
        <w:t xml:space="preserve"> in terms of policy towards China</w:t>
      </w:r>
      <w:r>
        <w:t>.</w:t>
      </w:r>
    </w:p>
    <w:p w14:paraId="300E3861" w14:textId="77777777" w:rsidR="00F24B3B" w:rsidRDefault="00F24B3B" w:rsidP="00F24B3B">
      <w:r w:rsidRPr="005F61ED">
        <w:rPr>
          <w:rStyle w:val="StyleUnderline"/>
        </w:rPr>
        <w:t xml:space="preserve">Somewhere </w:t>
      </w:r>
      <w:r w:rsidRPr="003201AD">
        <w:rPr>
          <w:rStyle w:val="StyleUnderline"/>
          <w:highlight w:val="yellow"/>
        </w:rPr>
        <w:t>around 2008</w:t>
      </w:r>
      <w:r w:rsidRPr="005F61ED">
        <w:rPr>
          <w:rStyle w:val="StyleUnderline"/>
        </w:rPr>
        <w:t xml:space="preserve"> to 2010, </w:t>
      </w:r>
      <w:r w:rsidRPr="003201AD">
        <w:rPr>
          <w:rStyle w:val="StyleUnderline"/>
          <w:highlight w:val="yellow"/>
        </w:rPr>
        <w:t>each side began to wonder about the direction of the other</w:t>
      </w:r>
      <w:r w:rsidRPr="005F61ED">
        <w:rPr>
          <w:rStyle w:val="StyleUnderline"/>
        </w:rPr>
        <w:t>. With the rise of S</w:t>
      </w:r>
      <w:r w:rsidRPr="005F61ED">
        <w:t xml:space="preserve">outh </w:t>
      </w:r>
      <w:r w:rsidRPr="005F61ED">
        <w:rPr>
          <w:rStyle w:val="StyleUnderline"/>
        </w:rPr>
        <w:t>C</w:t>
      </w:r>
      <w:r w:rsidRPr="005F61ED">
        <w:t xml:space="preserve">hina </w:t>
      </w:r>
      <w:r w:rsidRPr="005F61ED">
        <w:rPr>
          <w:rStyle w:val="StyleUnderline"/>
        </w:rPr>
        <w:t>S</w:t>
      </w:r>
      <w:r w:rsidRPr="005F61ED">
        <w:t xml:space="preserve">ea </w:t>
      </w:r>
      <w:r w:rsidRPr="005F61ED">
        <w:rPr>
          <w:rStyle w:val="StyleUnderline"/>
        </w:rPr>
        <w:t xml:space="preserve">problems, </w:t>
      </w:r>
      <w:proofErr w:type="spellStart"/>
      <w:r w:rsidRPr="005F61ED">
        <w:rPr>
          <w:rStyle w:val="StyleUnderline"/>
        </w:rPr>
        <w:t>Diaoyu</w:t>
      </w:r>
      <w:proofErr w:type="spellEnd"/>
      <w:r w:rsidRPr="005F61ED">
        <w:rPr>
          <w:rStyle w:val="StyleUnderline"/>
        </w:rPr>
        <w:t xml:space="preserve">, and anti-Japanese demonstrations, many Americans weren’t so sure China was going in the right direction, particularly during the global financial crisis. Americans were worried about their economic future. China had a very big trade surplus. </w:t>
      </w:r>
      <w:r w:rsidRPr="003201AD">
        <w:rPr>
          <w:rStyle w:val="StyleUnderline"/>
          <w:highlight w:val="yellow"/>
        </w:rPr>
        <w:t>It seemed that China was</w:t>
      </w:r>
      <w:r w:rsidRPr="005F61ED">
        <w:rPr>
          <w:rStyle w:val="StyleUnderline"/>
        </w:rPr>
        <w:t xml:space="preserve"> successful but at the same time was </w:t>
      </w:r>
      <w:r w:rsidRPr="003201AD">
        <w:rPr>
          <w:rStyle w:val="StyleUnderline"/>
          <w:highlight w:val="yellow"/>
        </w:rPr>
        <w:t>going the wrong way in</w:t>
      </w:r>
      <w:r w:rsidRPr="005F61ED">
        <w:rPr>
          <w:rStyle w:val="StyleUnderline"/>
        </w:rPr>
        <w:t xml:space="preserve"> terms of </w:t>
      </w:r>
      <w:r w:rsidRPr="003201AD">
        <w:rPr>
          <w:rStyle w:val="StyleUnderline"/>
          <w:highlight w:val="yellow"/>
        </w:rPr>
        <w:t>foreign and domestic policy</w:t>
      </w:r>
      <w:r w:rsidRPr="005F61ED">
        <w:t xml:space="preserve">. I think </w:t>
      </w:r>
      <w:r w:rsidRPr="005F61ED">
        <w:rPr>
          <w:rStyle w:val="StyleUnderline"/>
        </w:rPr>
        <w:t>most Americans are approaching the point where they believe it’s going the wrong way for us. The election</w:t>
      </w:r>
      <w:r w:rsidRPr="005F61ED">
        <w:t xml:space="preserve"> coming up </w:t>
      </w:r>
      <w:r w:rsidRPr="005F61ED">
        <w:rPr>
          <w:rStyle w:val="StyleUnderline"/>
        </w:rPr>
        <w:t>is going to give voice to that</w:t>
      </w:r>
      <w:r w:rsidRPr="005F61ED">
        <w:t>.</w:t>
      </w:r>
    </w:p>
    <w:p w14:paraId="2C95B443" w14:textId="77777777" w:rsidR="00F24B3B" w:rsidRDefault="00F24B3B" w:rsidP="00F24B3B">
      <w:r w:rsidRPr="003201AD">
        <w:rPr>
          <w:rStyle w:val="StyleUnderline"/>
          <w:highlight w:val="yellow"/>
        </w:rPr>
        <w:t xml:space="preserve">In China, one of </w:t>
      </w:r>
      <w:r w:rsidRPr="003201AD">
        <w:rPr>
          <w:rStyle w:val="Emphasis"/>
          <w:highlight w:val="yellow"/>
        </w:rPr>
        <w:t>the first questions</w:t>
      </w:r>
      <w:r w:rsidRPr="003201AD">
        <w:rPr>
          <w:rStyle w:val="StyleUnderline"/>
          <w:highlight w:val="yellow"/>
        </w:rPr>
        <w:t xml:space="preserve"> they ask is, “Why is the U.S. trying to </w:t>
      </w:r>
      <w:r w:rsidRPr="003201AD">
        <w:rPr>
          <w:rStyle w:val="Emphasis"/>
          <w:highlight w:val="yellow"/>
        </w:rPr>
        <w:t>keep China down</w:t>
      </w:r>
      <w:r w:rsidRPr="003201AD">
        <w:rPr>
          <w:rStyle w:val="StyleUnderline"/>
          <w:highlight w:val="yellow"/>
        </w:rPr>
        <w:t xml:space="preserve"> or </w:t>
      </w:r>
      <w:r w:rsidRPr="003201AD">
        <w:rPr>
          <w:rStyle w:val="Emphasis"/>
          <w:highlight w:val="yellow"/>
        </w:rPr>
        <w:t>contain China</w:t>
      </w:r>
      <w:r w:rsidRPr="003201AD">
        <w:rPr>
          <w:rStyle w:val="StyleUnderline"/>
          <w:highlight w:val="yellow"/>
        </w:rPr>
        <w:t>?”</w:t>
      </w:r>
      <w:r w:rsidRPr="00496CA9">
        <w:rPr>
          <w:rStyle w:val="StyleUnderline"/>
        </w:rPr>
        <w:t xml:space="preserve"> One of the major things pushing this is: when you have positive expectations for the future, you then have positive policies and you subordinate frictions, because the long term is going to be better. But if you think the future is going to be worse, you fall into a threatening posture; you’re not willing to overlook current frictions. Mentally, where the two peoples currently are is not a healthy place</w:t>
      </w:r>
      <w:r>
        <w:t>.</w:t>
      </w:r>
    </w:p>
    <w:p w14:paraId="06312BB6" w14:textId="77777777" w:rsidR="00F24B3B" w:rsidRPr="00A8503F" w:rsidRDefault="00F24B3B" w:rsidP="00F24B3B">
      <w:r w:rsidRPr="004E6EED">
        <w:rPr>
          <w:rStyle w:val="StyleUnderline"/>
          <w:highlight w:val="yellow"/>
        </w:rPr>
        <w:t>We’re moving from a relationship</w:t>
      </w:r>
      <w:r w:rsidRPr="00496CA9">
        <w:rPr>
          <w:rStyle w:val="StyleUnderline"/>
        </w:rPr>
        <w:t xml:space="preserve"> that was </w:t>
      </w:r>
      <w:r w:rsidRPr="004E6EED">
        <w:rPr>
          <w:rStyle w:val="StyleUnderline"/>
          <w:highlight w:val="yellow"/>
        </w:rPr>
        <w:t>trying to find partnership to one</w:t>
      </w:r>
      <w:r w:rsidRPr="00496CA9">
        <w:rPr>
          <w:rStyle w:val="StyleUnderline"/>
        </w:rPr>
        <w:t xml:space="preserve"> now </w:t>
      </w:r>
      <w:r w:rsidRPr="004E6EED">
        <w:rPr>
          <w:rStyle w:val="StyleUnderline"/>
          <w:highlight w:val="yellow"/>
        </w:rPr>
        <w:t xml:space="preserve">of </w:t>
      </w:r>
      <w:r w:rsidRPr="005F61ED">
        <w:rPr>
          <w:rStyle w:val="Emphasis"/>
          <w:highlight w:val="yellow"/>
        </w:rPr>
        <w:t>deterrence</w:t>
      </w:r>
      <w:r w:rsidRPr="00496CA9">
        <w:rPr>
          <w:rStyle w:val="StyleUnderline"/>
        </w:rPr>
        <w:t xml:space="preserve">. And </w:t>
      </w:r>
      <w:r w:rsidRPr="00E42264">
        <w:rPr>
          <w:rStyle w:val="Emphasis"/>
          <w:highlight w:val="yellow"/>
        </w:rPr>
        <w:t>threats are a key part of that</w:t>
      </w:r>
      <w:r w:rsidRPr="00496CA9">
        <w:rPr>
          <w:rStyle w:val="StyleUnderline"/>
        </w:rPr>
        <w:t>. China has one aircraft carrier, is building another one for sure, and maybe a third one. China is putting military capability on some of these island reclamation projects in the S</w:t>
      </w:r>
      <w:r>
        <w:t xml:space="preserve">outh </w:t>
      </w:r>
      <w:r w:rsidRPr="001B2389">
        <w:rPr>
          <w:rStyle w:val="StyleUnderline"/>
        </w:rPr>
        <w:t>C</w:t>
      </w:r>
      <w:r>
        <w:t xml:space="preserve">hina </w:t>
      </w:r>
      <w:r w:rsidRPr="001B2389">
        <w:rPr>
          <w:rStyle w:val="StyleUnderline"/>
        </w:rPr>
        <w:t>S</w:t>
      </w:r>
      <w:r>
        <w:t xml:space="preserve">ea. </w:t>
      </w:r>
      <w:r w:rsidRPr="001B2389">
        <w:rPr>
          <w:rStyle w:val="StyleUnderline"/>
        </w:rPr>
        <w:t xml:space="preserve">China’s recent military White Paper said the PRC was going to build a more seaworthy, power-projection navy. </w:t>
      </w:r>
      <w:r w:rsidRPr="00E42264">
        <w:rPr>
          <w:rStyle w:val="StyleUnderline"/>
        </w:rPr>
        <w:t>And</w:t>
      </w:r>
      <w:r w:rsidRPr="001B2389">
        <w:rPr>
          <w:rStyle w:val="StyleUnderline"/>
        </w:rPr>
        <w:t xml:space="preserve"> the U.S., with </w:t>
      </w:r>
      <w:r w:rsidRPr="00E42264">
        <w:rPr>
          <w:rStyle w:val="StyleUnderline"/>
          <w:highlight w:val="yellow"/>
        </w:rPr>
        <w:t>the Pivot</w:t>
      </w:r>
      <w:r>
        <w:t xml:space="preserve"> announcement in 2011, rotating troops – small forces – through Australia, and tightening up our alliance structure with Japan, all that </w:t>
      </w:r>
      <w:r w:rsidRPr="00E42264">
        <w:rPr>
          <w:rStyle w:val="StyleUnderline"/>
          <w:highlight w:val="yellow"/>
        </w:rPr>
        <w:t>creates anxiety in Beijing</w:t>
      </w:r>
      <w:r w:rsidRPr="001B2389">
        <w:rPr>
          <w:rStyle w:val="StyleUnderline"/>
        </w:rPr>
        <w:t xml:space="preserve">. Now we’ve got joint exercises with Australia, Japan, and the Philippines. These are worrisome developments for China. So what you see is that we’re each reacting to the other. </w:t>
      </w:r>
      <w:r w:rsidRPr="004E6EED">
        <w:rPr>
          <w:rStyle w:val="StyleUnderline"/>
          <w:highlight w:val="yellow"/>
        </w:rPr>
        <w:t xml:space="preserve">The relationship is becoming </w:t>
      </w:r>
      <w:r w:rsidRPr="003201AD">
        <w:rPr>
          <w:rStyle w:val="Emphasis"/>
          <w:highlight w:val="yellow"/>
        </w:rPr>
        <w:t>fundamentally more competitive</w:t>
      </w:r>
      <w:r w:rsidRPr="001B2389">
        <w:rPr>
          <w:rStyle w:val="StyleUnderline"/>
        </w:rPr>
        <w:t>. My feeling about this tipping point i</w:t>
      </w:r>
      <w:r w:rsidRPr="004E6EED">
        <w:rPr>
          <w:rStyle w:val="StyleUnderline"/>
        </w:rPr>
        <w:t xml:space="preserve">s that psychologically, both our people are going in the wrong direction. </w:t>
      </w:r>
      <w:r w:rsidRPr="004E6EED">
        <w:rPr>
          <w:rStyle w:val="StyleUnderline"/>
          <w:highlight w:val="yellow"/>
        </w:rPr>
        <w:t xml:space="preserve">And the underlying security relationship is </w:t>
      </w:r>
      <w:r w:rsidRPr="004E6EED">
        <w:rPr>
          <w:rStyle w:val="Emphasis"/>
          <w:highlight w:val="yellow"/>
        </w:rPr>
        <w:t>deteriorating</w:t>
      </w:r>
      <w:r w:rsidRPr="001B2389">
        <w:rPr>
          <w:rStyle w:val="StyleUnderline"/>
        </w:rPr>
        <w:t>. My remarks on the tipping point weren’t so much to criticize one party or the other, but were more of a call to say, “Let’s address the real problem.”</w:t>
      </w:r>
    </w:p>
    <w:p w14:paraId="27668F87" w14:textId="77777777" w:rsidR="00F24B3B" w:rsidRPr="00A8503F" w:rsidRDefault="00F24B3B" w:rsidP="00F24B3B"/>
    <w:p w14:paraId="249D008B" w14:textId="77777777" w:rsidR="00F24B3B" w:rsidRPr="001C6E71" w:rsidRDefault="00F24B3B" w:rsidP="00F24B3B">
      <w:pPr>
        <w:pStyle w:val="Heading4"/>
      </w:pPr>
      <w:r w:rsidRPr="00067BB5">
        <w:rPr>
          <w:u w:val="single"/>
        </w:rPr>
        <w:t>Second</w:t>
      </w:r>
      <w:r>
        <w:t xml:space="preserve">, the plan is </w:t>
      </w:r>
      <w:r w:rsidRPr="00067BB5">
        <w:rPr>
          <w:i/>
          <w:u w:val="single"/>
        </w:rPr>
        <w:t>the only</w:t>
      </w:r>
      <w:r w:rsidRPr="001C6E71">
        <w:rPr>
          <w:i/>
          <w:u w:val="single"/>
        </w:rPr>
        <w:t xml:space="preserve"> way</w:t>
      </w:r>
      <w:r>
        <w:t xml:space="preserve"> to reverse this trend — resolving Taiwan overcomes </w:t>
      </w:r>
      <w:r w:rsidRPr="007004A6">
        <w:rPr>
          <w:u w:val="single"/>
        </w:rPr>
        <w:t>every other impediment</w:t>
      </w:r>
      <w:r>
        <w:t xml:space="preserve"> to strong relations. </w:t>
      </w:r>
    </w:p>
    <w:p w14:paraId="362A8773" w14:textId="77777777" w:rsidR="00F24B3B" w:rsidRDefault="00F24B3B" w:rsidP="00F24B3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189B0E09" w14:textId="77777777" w:rsidR="00F24B3B" w:rsidRDefault="00F24B3B" w:rsidP="00F24B3B">
      <w:r>
        <w:t xml:space="preserve">More important, however, is that </w:t>
      </w:r>
      <w:r w:rsidRPr="009A7C15">
        <w:rPr>
          <w:rStyle w:val="StyleUnderline"/>
        </w:rPr>
        <w:t>focusing on the quality of current cross-strait relations overlooks two other less direct, but potentially more significant, benefits of U.S. accommodation on Taiwan</w:t>
      </w:r>
      <w:r>
        <w:t xml:space="preserve">. First, </w:t>
      </w:r>
      <w:r w:rsidRPr="00802925">
        <w:rPr>
          <w:rStyle w:val="StyleUnderline"/>
          <w:highlight w:val="yellow"/>
        </w:rPr>
        <w:t>U.S. support for Taiwan is</w:t>
      </w:r>
      <w:r w:rsidRPr="009A7C15">
        <w:rPr>
          <w:rStyle w:val="StyleUnderline"/>
        </w:rPr>
        <w:t xml:space="preserve"> </w:t>
      </w:r>
      <w:r w:rsidRPr="000D395B">
        <w:rPr>
          <w:rStyle w:val="Emphasis"/>
        </w:rPr>
        <w:t xml:space="preserve">one of the most important, possibly </w:t>
      </w:r>
      <w:r w:rsidRPr="00802925">
        <w:rPr>
          <w:rStyle w:val="Emphasis"/>
          <w:highlight w:val="yellow"/>
        </w:rPr>
        <w:t>the most important</w:t>
      </w:r>
      <w:r w:rsidRPr="009A7C15">
        <w:rPr>
          <w:rStyle w:val="StyleUnderline"/>
        </w:rPr>
        <w:t xml:space="preserve">, </w:t>
      </w:r>
      <w:r w:rsidRPr="00802925">
        <w:rPr>
          <w:rStyle w:val="StyleUnderline"/>
          <w:highlight w:val="yellow"/>
        </w:rPr>
        <w:t>policy-driven source</w:t>
      </w:r>
      <w:r w:rsidRPr="009A7C15">
        <w:rPr>
          <w:rStyle w:val="StyleUnderline"/>
        </w:rPr>
        <w:t xml:space="preserve">s </w:t>
      </w:r>
      <w:r w:rsidRPr="00802925">
        <w:rPr>
          <w:rStyle w:val="StyleUnderline"/>
          <w:highlight w:val="yellow"/>
        </w:rPr>
        <w:t>of China's suspicions</w:t>
      </w:r>
      <w:r w:rsidRPr="009A7C15">
        <w:rPr>
          <w:rStyle w:val="StyleUnderline"/>
        </w:rPr>
        <w:t xml:space="preserve"> about U.S. motives and intentions. Although the U</w:t>
      </w:r>
      <w:r>
        <w:t xml:space="preserve">nited </w:t>
      </w:r>
      <w:r w:rsidRPr="009A7C15">
        <w:rPr>
          <w:rStyle w:val="StyleUnderline"/>
        </w:rPr>
        <w:t>S</w:t>
      </w:r>
      <w:r>
        <w:t xml:space="preserve">tates </w:t>
      </w:r>
      <w:r w:rsidRPr="009A7C15">
        <w:rPr>
          <w:rStyle w:val="StyleUnderline"/>
        </w:rPr>
        <w:t xml:space="preserve">does not take a position on what the final outcome of the Taiwan issue should be, </w:t>
      </w:r>
      <w:r w:rsidRPr="00B812BA">
        <w:rPr>
          <w:rStyle w:val="StyleUnderline"/>
          <w:highlight w:val="yellow"/>
        </w:rPr>
        <w:t xml:space="preserve">China considers U.S. support of Taiwan </w:t>
      </w:r>
      <w:r w:rsidRPr="00B812BA">
        <w:rPr>
          <w:rStyle w:val="Emphasis"/>
          <w:highlight w:val="yellow"/>
        </w:rPr>
        <w:t>a key source of “strategic distrust.”</w:t>
      </w:r>
      <w:r w:rsidRPr="00B812BA">
        <w:rPr>
          <w:rStyle w:val="StyleUnderline"/>
          <w:highlight w:val="yellow"/>
        </w:rPr>
        <w:t xml:space="preserve"> A recent study</w:t>
      </w:r>
      <w:r w:rsidRPr="009A7C15">
        <w:rPr>
          <w:rStyle w:val="StyleUnderline"/>
        </w:rPr>
        <w:t xml:space="preserve"> by two leading authorities on U.S.-China relations </w:t>
      </w:r>
      <w:r w:rsidRPr="00B812BA">
        <w:rPr>
          <w:rStyle w:val="StyleUnderline"/>
          <w:highlight w:val="yellow"/>
        </w:rPr>
        <w:t>concludes</w:t>
      </w:r>
      <w:r w:rsidRPr="009A7C15">
        <w:rPr>
          <w:rStyle w:val="StyleUnderline"/>
        </w:rPr>
        <w:t xml:space="preserve"> that </w:t>
      </w:r>
      <w:r w:rsidRPr="00B812BA">
        <w:rPr>
          <w:rStyle w:val="StyleUnderline"/>
          <w:highlight w:val="yellow"/>
        </w:rPr>
        <w:t>Beijing views U.S. arms sales to Taiwan</w:t>
      </w:r>
      <w:r w:rsidRPr="009A7C15">
        <w:rPr>
          <w:rStyle w:val="StyleUnderline"/>
        </w:rPr>
        <w:t xml:space="preserve"> “</w:t>
      </w:r>
      <w:r w:rsidRPr="00B812BA">
        <w:rPr>
          <w:rStyle w:val="StyleUnderline"/>
          <w:highlight w:val="yellow"/>
        </w:rPr>
        <w:t>as confirming American arrogance and determination to interfere in China's domestic affairs and to prevent peaceful unification</w:t>
      </w:r>
      <w:r w:rsidRPr="009A7C15">
        <w:rPr>
          <w:rStyle w:val="StyleUnderline"/>
        </w:rPr>
        <w:t xml:space="preserve"> from occurring, </w:t>
      </w:r>
      <w:r w:rsidRPr="00B812BA">
        <w:rPr>
          <w:rStyle w:val="StyleUnderline"/>
          <w:highlight w:val="yellow"/>
        </w:rPr>
        <w:t>thereby harming a</w:t>
      </w:r>
      <w:r w:rsidRPr="009A7C15">
        <w:rPr>
          <w:rStyle w:val="StyleUnderline"/>
        </w:rPr>
        <w:t xml:space="preserve"> clearly-articulated </w:t>
      </w:r>
      <w:r w:rsidRPr="00B812BA">
        <w:rPr>
          <w:rStyle w:val="Emphasis"/>
          <w:highlight w:val="yellow"/>
        </w:rPr>
        <w:t>Chinese core interest</w:t>
      </w:r>
      <w:r w:rsidRPr="009A7C15">
        <w:rPr>
          <w:rStyle w:val="StyleUnderline"/>
        </w:rPr>
        <w:t>.”</w:t>
      </w:r>
      <w:r>
        <w:t xml:space="preserve"> In a similar vein, </w:t>
      </w:r>
      <w:r w:rsidRPr="009A7C15">
        <w:rPr>
          <w:rStyle w:val="StyleUnderline"/>
        </w:rPr>
        <w:t>their report argues that “continuing to provide Taiwan with advanced weapons … is viewed as pernicious in Chinese eyes and has added to suspicion that Washington will disregard Chinese interests and sentiments as long as China's power position is secondary to America's.”</w:t>
      </w:r>
      <w:r>
        <w:t>68 Nathan and Scobell conclude that “</w:t>
      </w:r>
      <w:r w:rsidRPr="00B812BA">
        <w:rPr>
          <w:rStyle w:val="StyleUnderline"/>
          <w:highlight w:val="yellow"/>
        </w:rPr>
        <w:t>most Chinese</w:t>
      </w:r>
      <w:r w:rsidRPr="00B9797D">
        <w:rPr>
          <w:rStyle w:val="StyleUnderline"/>
        </w:rPr>
        <w:t xml:space="preserve"> see strategic motives at the root of American behavior. They </w:t>
      </w:r>
      <w:r w:rsidRPr="00B812BA">
        <w:rPr>
          <w:rStyle w:val="StyleUnderline"/>
          <w:highlight w:val="yellow"/>
        </w:rPr>
        <w:t xml:space="preserve">believe that keeping the Taiwan problem going </w:t>
      </w:r>
      <w:r w:rsidRPr="00B812BA">
        <w:rPr>
          <w:rStyle w:val="Emphasis"/>
          <w:highlight w:val="yellow"/>
        </w:rPr>
        <w:t>helps the U.S. tie China down</w:t>
      </w:r>
      <w:r>
        <w:t xml:space="preserve">.”69 Similarly, </w:t>
      </w:r>
      <w:r w:rsidRPr="00B9797D">
        <w:rPr>
          <w:rStyle w:val="StyleUnderline"/>
        </w:rPr>
        <w:t>a prominent Chinese analyst argues</w:t>
      </w:r>
      <w:r>
        <w:t>: “</w:t>
      </w:r>
      <w:r w:rsidRPr="00B812BA">
        <w:rPr>
          <w:rStyle w:val="StyleUnderline"/>
          <w:highlight w:val="yellow"/>
        </w:rPr>
        <w:t>The position the U.S. takes on</w:t>
      </w:r>
      <w:r w:rsidRPr="00B9797D">
        <w:rPr>
          <w:rStyle w:val="StyleUnderline"/>
        </w:rPr>
        <w:t xml:space="preserve"> the </w:t>
      </w:r>
      <w:r w:rsidRPr="00B812BA">
        <w:rPr>
          <w:rStyle w:val="StyleUnderline"/>
          <w:highlight w:val="yellow"/>
        </w:rPr>
        <w:t>Taiwan</w:t>
      </w:r>
      <w:r w:rsidRPr="00B9797D">
        <w:rPr>
          <w:rStyle w:val="StyleUnderline"/>
        </w:rPr>
        <w:t xml:space="preserve"> issue </w:t>
      </w:r>
      <w:r w:rsidRPr="00B812BA">
        <w:rPr>
          <w:rStyle w:val="Emphasis"/>
          <w:highlight w:val="yellow"/>
        </w:rPr>
        <w:t>determines the essence of American strategy toward China</w:t>
      </w:r>
      <w:r w:rsidRPr="00B812BA">
        <w:rPr>
          <w:rStyle w:val="StyleUnderline"/>
          <w:highlight w:val="yellow"/>
        </w:rPr>
        <w:t xml:space="preserve">, and thus </w:t>
      </w:r>
      <w:r w:rsidRPr="00B812BA">
        <w:rPr>
          <w:rStyle w:val="Emphasis"/>
          <w:highlight w:val="yellow"/>
        </w:rPr>
        <w:t>determines the quality and status of U.S.-China relations</w:t>
      </w:r>
      <w:r>
        <w:t xml:space="preserve">.”70 Xu Hui, </w:t>
      </w:r>
      <w:r w:rsidRPr="00B9797D">
        <w:rPr>
          <w:rStyle w:val="StyleUnderline"/>
        </w:rPr>
        <w:t>a professor at China's N</w:t>
      </w:r>
      <w:r>
        <w:t xml:space="preserve">ational </w:t>
      </w:r>
      <w:r w:rsidRPr="00B9797D">
        <w:rPr>
          <w:rStyle w:val="StyleUnderline"/>
        </w:rPr>
        <w:t>D</w:t>
      </w:r>
      <w:r>
        <w:t xml:space="preserve">efense </w:t>
      </w:r>
      <w:r w:rsidRPr="00B9797D">
        <w:rPr>
          <w:rStyle w:val="StyleUnderline"/>
        </w:rPr>
        <w:t>U</w:t>
      </w:r>
      <w:r>
        <w:t xml:space="preserve">niversity, </w:t>
      </w:r>
      <w:r w:rsidRPr="00B9797D">
        <w:rPr>
          <w:rStyle w:val="StyleUnderline"/>
        </w:rPr>
        <w:t>holds that “</w:t>
      </w:r>
      <w:r w:rsidRPr="001C6E71">
        <w:rPr>
          <w:rStyle w:val="StyleUnderline"/>
          <w:highlight w:val="yellow"/>
        </w:rPr>
        <w:t>U.S. policies toward Taiwan</w:t>
      </w:r>
      <w:r w:rsidRPr="00B9797D">
        <w:rPr>
          <w:rStyle w:val="StyleUnderline"/>
        </w:rPr>
        <w:t xml:space="preserve"> have been and </w:t>
      </w:r>
      <w:r w:rsidRPr="001C6E71">
        <w:rPr>
          <w:rStyle w:val="StyleUnderline"/>
          <w:highlight w:val="yellow"/>
        </w:rPr>
        <w:t>are the fundamental cause of</w:t>
      </w:r>
      <w:r w:rsidRPr="00B9797D">
        <w:rPr>
          <w:rStyle w:val="StyleUnderline"/>
        </w:rPr>
        <w:t xml:space="preserve"> some </w:t>
      </w:r>
      <w:r w:rsidRPr="001C6E71">
        <w:rPr>
          <w:rStyle w:val="StyleUnderline"/>
          <w:highlight w:val="yellow"/>
        </w:rPr>
        <w:t>anti-American sentiment</w:t>
      </w:r>
      <w:r w:rsidRPr="00B9797D">
        <w:rPr>
          <w:rStyle w:val="StyleUnderline"/>
        </w:rPr>
        <w:t xml:space="preserve"> among the Chinese public</w:t>
      </w:r>
      <w:r>
        <w:t xml:space="preserve">. … I assure you that </w:t>
      </w:r>
      <w:r w:rsidRPr="001C6E71">
        <w:rPr>
          <w:rStyle w:val="StyleUnderline"/>
          <w:highlight w:val="yellow"/>
        </w:rPr>
        <w:t>a posture change</w:t>
      </w:r>
      <w:r w:rsidRPr="00B9797D">
        <w:rPr>
          <w:rStyle w:val="StyleUnderline"/>
        </w:rPr>
        <w:t xml:space="preserve"> of the U.S. policy on Taiwan </w:t>
      </w:r>
      <w:r w:rsidRPr="001C6E71">
        <w:rPr>
          <w:rStyle w:val="StyleUnderline"/>
          <w:highlight w:val="yellow"/>
        </w:rPr>
        <w:t>will</w:t>
      </w:r>
      <w:r w:rsidRPr="00B9797D">
        <w:rPr>
          <w:rStyle w:val="StyleUnderline"/>
        </w:rPr>
        <w:t xml:space="preserve"> remove the major obstacle for our military-to-military relations and also </w:t>
      </w:r>
      <w:r w:rsidRPr="001C6E71">
        <w:rPr>
          <w:rStyle w:val="StyleUnderline"/>
          <w:highlight w:val="yellow"/>
        </w:rPr>
        <w:t xml:space="preserve">strengthen Sino-American cooperation by </w:t>
      </w:r>
      <w:r w:rsidRPr="001C6E71">
        <w:rPr>
          <w:rStyle w:val="Emphasis"/>
          <w:highlight w:val="yellow"/>
        </w:rPr>
        <w:t>winning the hearts and minds of 1.3 billion Chinese people</w:t>
      </w:r>
      <w:r>
        <w:t xml:space="preserve">.”71 In short, </w:t>
      </w:r>
      <w:r w:rsidRPr="001C6E71">
        <w:rPr>
          <w:rStyle w:val="StyleUnderline"/>
          <w:highlight w:val="yellow"/>
        </w:rPr>
        <w:t>ending the U.S. commitment</w:t>
      </w:r>
      <w:r w:rsidRPr="00B9797D">
        <w:rPr>
          <w:rStyle w:val="StyleUnderline"/>
        </w:rPr>
        <w:t xml:space="preserve"> to Taiwan </w:t>
      </w:r>
      <w:r w:rsidRPr="001C6E71">
        <w:rPr>
          <w:rStyle w:val="StyleUnderline"/>
          <w:highlight w:val="yellow"/>
        </w:rPr>
        <w:t xml:space="preserve">has the potential to </w:t>
      </w:r>
      <w:r w:rsidRPr="001C6E71">
        <w:rPr>
          <w:rStyle w:val="Emphasis"/>
          <w:highlight w:val="yellow"/>
        </w:rPr>
        <w:t>dramatically improve U.S.-China relations</w:t>
      </w:r>
      <w:r w:rsidRPr="001C6E71">
        <w:rPr>
          <w:rStyle w:val="StyleUnderline"/>
          <w:highlight w:val="yellow"/>
        </w:rPr>
        <w:t>, which</w:t>
      </w:r>
      <w:r w:rsidRPr="00B9797D">
        <w:rPr>
          <w:rStyle w:val="StyleUnderline"/>
        </w:rPr>
        <w:t xml:space="preserve"> in turn </w:t>
      </w:r>
      <w:r w:rsidRPr="001C6E71">
        <w:rPr>
          <w:rStyle w:val="StyleUnderline"/>
          <w:highlight w:val="yellow"/>
        </w:rPr>
        <w:t xml:space="preserve">could </w:t>
      </w:r>
      <w:r w:rsidRPr="001C6E71">
        <w:rPr>
          <w:rStyle w:val="Emphasis"/>
          <w:highlight w:val="yellow"/>
        </w:rPr>
        <w:t>increase</w:t>
      </w:r>
      <w:r w:rsidRPr="00B9797D">
        <w:rPr>
          <w:rStyle w:val="Emphasis"/>
        </w:rPr>
        <w:t xml:space="preserve"> the possibility of </w:t>
      </w:r>
      <w:r w:rsidRPr="001C6E71">
        <w:rPr>
          <w:rStyle w:val="Emphasis"/>
          <w:highlight w:val="yellow"/>
        </w:rPr>
        <w:t>cooperation on other issues</w:t>
      </w:r>
      <w:r w:rsidRPr="001C6E71">
        <w:rPr>
          <w:rStyle w:val="StyleUnderline"/>
          <w:highlight w:val="yellow"/>
        </w:rPr>
        <w:t xml:space="preserve"> and </w:t>
      </w:r>
      <w:r w:rsidRPr="001C6E71">
        <w:rPr>
          <w:rStyle w:val="Emphasis"/>
          <w:highlight w:val="yellow"/>
        </w:rPr>
        <w:t>reduce the probability of competition and conflict</w:t>
      </w:r>
      <w:r>
        <w:t>.</w:t>
      </w:r>
    </w:p>
    <w:p w14:paraId="0F763F25" w14:textId="77777777" w:rsidR="00F24B3B" w:rsidRDefault="00F24B3B" w:rsidP="00F24B3B"/>
    <w:p w14:paraId="46613A0B" w14:textId="77777777" w:rsidR="00F24B3B" w:rsidRPr="00E0432D" w:rsidRDefault="00F24B3B" w:rsidP="00F24B3B">
      <w:pPr>
        <w:pStyle w:val="Heading4"/>
      </w:pPr>
      <w:r>
        <w:rPr>
          <w:u w:val="single"/>
        </w:rPr>
        <w:t>Third</w:t>
      </w:r>
      <w:r>
        <w:t xml:space="preserve">, crossing the tipping point increases the risk of </w:t>
      </w:r>
      <w:r w:rsidRPr="00B024BF">
        <w:rPr>
          <w:u w:val="single"/>
        </w:rPr>
        <w:t>war</w:t>
      </w:r>
      <w:r>
        <w:t xml:space="preserve"> and undermines </w:t>
      </w:r>
      <w:r w:rsidRPr="00B024BF">
        <w:rPr>
          <w:u w:val="single"/>
        </w:rPr>
        <w:t>cooperation</w:t>
      </w:r>
      <w:r>
        <w:t xml:space="preserve">. Relations </w:t>
      </w:r>
      <w:r w:rsidRPr="00B024BF">
        <w:rPr>
          <w:i/>
          <w:u w:val="single"/>
        </w:rPr>
        <w:t>aren’t</w:t>
      </w:r>
      <w:r>
        <w:t xml:space="preserve"> resilient </w:t>
      </w:r>
      <w:r w:rsidRPr="00B024BF">
        <w:rPr>
          <w:u w:val="single"/>
        </w:rPr>
        <w:t>without the plan</w:t>
      </w:r>
      <w:r>
        <w:t xml:space="preserve">. </w:t>
      </w:r>
    </w:p>
    <w:p w14:paraId="1AFC9C67" w14:textId="77777777" w:rsidR="00F24B3B" w:rsidRDefault="00F24B3B" w:rsidP="00F24B3B">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E100BE">
        <w:t xml:space="preserve">A Tipping Point in </w:t>
      </w:r>
      <w:r>
        <w:t xml:space="preserve">U.S.-China Relations is Upon Us,” </w:t>
      </w:r>
      <w:r>
        <w:rPr>
          <w:i/>
        </w:rPr>
        <w:t>U.S.-China Perception Monitor</w:t>
      </w:r>
      <w:r>
        <w:t>, May 11</w:t>
      </w:r>
      <w:r w:rsidRPr="00E100BE">
        <w:rPr>
          <w:vertAlign w:val="superscript"/>
        </w:rPr>
        <w:t>th</w:t>
      </w:r>
      <w:r>
        <w:t xml:space="preserve">, Available Online at </w:t>
      </w:r>
      <w:hyperlink r:id="rId10" w:history="1">
        <w:r w:rsidRPr="00E100BE">
          <w:t xml:space="preserve"> http://www.uscnpm.org/blog/2015/05/11/a-tipping-point-in-u-s-china-relations-is-upon-us-part-i/</w:t>
        </w:r>
      </w:hyperlink>
      <w:r>
        <w:t>, Accessed 06-29-2016)</w:t>
      </w:r>
    </w:p>
    <w:p w14:paraId="6808DE2D" w14:textId="77777777" w:rsidR="00F24B3B" w:rsidRDefault="00F24B3B" w:rsidP="00F24B3B">
      <w:r w:rsidRPr="0030411D">
        <w:rPr>
          <w:rStyle w:val="StyleUnderline"/>
        </w:rPr>
        <w:t xml:space="preserve">For eight U.S. and five Chinese administrations, Washington and Beijing maintained remarkable </w:t>
      </w:r>
      <w:r w:rsidRPr="00B024BF">
        <w:rPr>
          <w:rStyle w:val="StyleUnderline"/>
          <w:highlight w:val="yellow"/>
        </w:rPr>
        <w:t>policy continuity</w:t>
      </w:r>
      <w:r>
        <w:t xml:space="preserve">—broadly speaking, constructive engagement. </w:t>
      </w:r>
      <w:r w:rsidRPr="0030411D">
        <w:rPr>
          <w:rStyle w:val="StyleUnderline"/>
        </w:rPr>
        <w:t xml:space="preserve">This continuity </w:t>
      </w:r>
      <w:r w:rsidRPr="00B024BF">
        <w:rPr>
          <w:rStyle w:val="StyleUnderline"/>
          <w:highlight w:val="yellow"/>
        </w:rPr>
        <w:t>has persisted despite periodic</w:t>
      </w:r>
      <w:r w:rsidRPr="0030411D">
        <w:rPr>
          <w:rStyle w:val="StyleUnderline"/>
        </w:rPr>
        <w:t xml:space="preserve"> instabilities, problems, and </w:t>
      </w:r>
      <w:r w:rsidRPr="00B024BF">
        <w:rPr>
          <w:rStyle w:val="StyleUnderline"/>
          <w:highlight w:val="yellow"/>
        </w:rPr>
        <w:t>crises</w:t>
      </w:r>
      <w:r w:rsidRPr="0030411D">
        <w:rPr>
          <w:rStyle w:val="StyleUnderline"/>
        </w:rPr>
        <w:t>.  Some of these developments required time, flexibility, and wisdom to heal.  They sometimes left scar tissue.  But</w:t>
      </w:r>
      <w:r>
        <w:t xml:space="preserve">, </w:t>
      </w:r>
      <w:r w:rsidRPr="00FE05B1">
        <w:rPr>
          <w:rStyle w:val="StyleUnderline"/>
          <w:highlight w:val="yellow"/>
        </w:rPr>
        <w:t>no</w:t>
      </w:r>
      <w:r w:rsidRPr="0030411D">
        <w:rPr>
          <w:rStyle w:val="StyleUnderline"/>
        </w:rPr>
        <w:t xml:space="preserve">ne of these </w:t>
      </w:r>
      <w:r w:rsidRPr="00FE05B1">
        <w:rPr>
          <w:rStyle w:val="StyleUnderline"/>
          <w:highlight w:val="yellow"/>
        </w:rPr>
        <w:t>challenges ever destroyed overall assessments</w:t>
      </w:r>
      <w:r>
        <w:t xml:space="preserve"> in both our nations </w:t>
      </w:r>
      <w:r w:rsidRPr="00FE05B1">
        <w:rPr>
          <w:rStyle w:val="StyleUnderline"/>
          <w:highlight w:val="yellow"/>
        </w:rPr>
        <w:t>that we</w:t>
      </w:r>
      <w:r>
        <w:t xml:space="preserve"> each </w:t>
      </w:r>
      <w:r w:rsidRPr="00FE05B1">
        <w:rPr>
          <w:rStyle w:val="StyleUnderline"/>
          <w:highlight w:val="yellow"/>
        </w:rPr>
        <w:t>had</w:t>
      </w:r>
      <w:r w:rsidRPr="0030411D">
        <w:rPr>
          <w:rStyle w:val="StyleUnderline"/>
        </w:rPr>
        <w:t xml:space="preserve"> fundamental, </w:t>
      </w:r>
      <w:r w:rsidRPr="00FE05B1">
        <w:rPr>
          <w:rStyle w:val="StyleUnderline"/>
          <w:highlight w:val="yellow"/>
        </w:rPr>
        <w:t>shared interests requiring cooperation and that the costs of conflict outweighed</w:t>
      </w:r>
      <w:r w:rsidRPr="0030411D">
        <w:rPr>
          <w:rStyle w:val="StyleUnderline"/>
        </w:rPr>
        <w:t xml:space="preserve"> possible </w:t>
      </w:r>
      <w:r w:rsidRPr="00FE05B1">
        <w:rPr>
          <w:rStyle w:val="StyleUnderline"/>
          <w:highlight w:val="yellow"/>
        </w:rPr>
        <w:t>gains</w:t>
      </w:r>
      <w:r>
        <w:t>.</w:t>
      </w:r>
    </w:p>
    <w:p w14:paraId="37405E7B" w14:textId="77777777" w:rsidR="00F24B3B" w:rsidRDefault="00F24B3B" w:rsidP="00F24B3B">
      <w:r w:rsidRPr="000E7E79">
        <w:rPr>
          <w:rStyle w:val="StyleUnderline"/>
        </w:rPr>
        <w:t>Assessments of relative power in both countries for much of the last four decades created few incentives</w:t>
      </w:r>
      <w:r>
        <w:t xml:space="preserve"> in either society </w:t>
      </w:r>
      <w:r w:rsidRPr="000E7E79">
        <w:rPr>
          <w:rStyle w:val="StyleUnderline"/>
        </w:rPr>
        <w:t>to rethink fundamental policy. Chinese seemingly were resigned to “live with the hegemon,”</w:t>
      </w:r>
      <w:r>
        <w:t xml:space="preserve"> as one respected Chinese professor put it, </w:t>
      </w:r>
      <w:r w:rsidRPr="000E7E79">
        <w:rPr>
          <w:rStyle w:val="StyleUnderline"/>
        </w:rPr>
        <w:t>and Americans were secure in their dominance and preoccupied with conflicts elsewhere.  After</w:t>
      </w:r>
      <w:r>
        <w:t xml:space="preserve"> the </w:t>
      </w:r>
      <w:r w:rsidRPr="000E7E79">
        <w:rPr>
          <w:rStyle w:val="StyleUnderline"/>
        </w:rPr>
        <w:t>9/11</w:t>
      </w:r>
      <w:r>
        <w:t xml:space="preserve"> attacks on America, </w:t>
      </w:r>
      <w:r w:rsidRPr="000E7E79">
        <w:rPr>
          <w:rStyle w:val="StyleUnderline"/>
        </w:rPr>
        <w:t>China was seen as non-threatening</w:t>
      </w:r>
      <w:r>
        <w:t xml:space="preserve">, indeed willing to use some of its resources in the “War on Terror.”  In a reflective moment after the 9/11 attacks, then Ambassador to China Sandy </w:t>
      </w:r>
      <w:proofErr w:type="spellStart"/>
      <w:r>
        <w:t>Randt</w:t>
      </w:r>
      <w:proofErr w:type="spellEnd"/>
      <w:r>
        <w:t xml:space="preserve"> delivered a speech to Johns Hopkins–SAIS in which he said, “We have seen the enemy, and it is not China.”</w:t>
      </w:r>
    </w:p>
    <w:p w14:paraId="3B75715F" w14:textId="77777777" w:rsidR="00F24B3B" w:rsidRDefault="00F24B3B" w:rsidP="00F24B3B">
      <w:r w:rsidRPr="000E7E79">
        <w:rPr>
          <w:rStyle w:val="StyleUnderline"/>
        </w:rPr>
        <w:t>In the economic realm, expectations for growth in each society created common interests</w:t>
      </w:r>
      <w:r>
        <w:t xml:space="preserve"> that subordinated many underlying frictions, whether economic or human rights. </w:t>
      </w:r>
      <w:r w:rsidRPr="000E7E79">
        <w:rPr>
          <w:rStyle w:val="StyleUnderline"/>
        </w:rPr>
        <w:t xml:space="preserve">The positive balance between hope and fear tipped behavior toward restraint and patience.  </w:t>
      </w:r>
      <w:r w:rsidRPr="00FE05B1">
        <w:rPr>
          <w:rStyle w:val="Emphasis"/>
          <w:highlight w:val="yellow"/>
        </w:rPr>
        <w:t>Things</w:t>
      </w:r>
      <w:r w:rsidRPr="000E7E79">
        <w:rPr>
          <w:rStyle w:val="Emphasis"/>
        </w:rPr>
        <w:t xml:space="preserve"> unfortunately </w:t>
      </w:r>
      <w:r w:rsidRPr="00FE05B1">
        <w:rPr>
          <w:rStyle w:val="Emphasis"/>
          <w:highlight w:val="yellow"/>
        </w:rPr>
        <w:t>have changed dramatically since</w:t>
      </w:r>
      <w:r w:rsidRPr="000E7E79">
        <w:rPr>
          <w:rStyle w:val="Emphasis"/>
        </w:rPr>
        <w:t xml:space="preserve"> about </w:t>
      </w:r>
      <w:r w:rsidRPr="00FE05B1">
        <w:rPr>
          <w:rStyle w:val="Emphasis"/>
          <w:highlight w:val="yellow"/>
        </w:rPr>
        <w:t>2010</w:t>
      </w:r>
      <w:r w:rsidRPr="00FE05B1">
        <w:rPr>
          <w:rStyle w:val="StyleUnderline"/>
          <w:highlight w:val="yellow"/>
        </w:rPr>
        <w:t xml:space="preserve">.  The </w:t>
      </w:r>
      <w:r w:rsidRPr="00FE05B1">
        <w:rPr>
          <w:rStyle w:val="Emphasis"/>
          <w:highlight w:val="yellow"/>
        </w:rPr>
        <w:t>tipping point</w:t>
      </w:r>
      <w:r w:rsidRPr="00FE05B1">
        <w:rPr>
          <w:rStyle w:val="StyleUnderline"/>
          <w:highlight w:val="yellow"/>
        </w:rPr>
        <w:t xml:space="preserve"> is near</w:t>
      </w:r>
      <w:r w:rsidRPr="000E7E79">
        <w:rPr>
          <w:rStyle w:val="StyleUnderline"/>
        </w:rPr>
        <w:t>.  Our respective fears are nearer to outweighing our hopes than at any time since normalization</w:t>
      </w:r>
      <w:r>
        <w:t>.</w:t>
      </w:r>
    </w:p>
    <w:p w14:paraId="238B1770" w14:textId="77777777" w:rsidR="00F24B3B" w:rsidRDefault="00F24B3B" w:rsidP="00F24B3B">
      <w:r w:rsidRPr="00FE05B1">
        <w:rPr>
          <w:rStyle w:val="StyleUnderline"/>
          <w:highlight w:val="yellow"/>
        </w:rPr>
        <w:t>We are witnessing the erosion of</w:t>
      </w:r>
      <w:r w:rsidRPr="000E7E79">
        <w:rPr>
          <w:rStyle w:val="StyleUnderline"/>
        </w:rPr>
        <w:t xml:space="preserve"> some </w:t>
      </w:r>
      <w:r w:rsidRPr="00FE05B1">
        <w:rPr>
          <w:rStyle w:val="Emphasis"/>
          <w:highlight w:val="yellow"/>
        </w:rPr>
        <w:t>critical underlying supports</w:t>
      </w:r>
      <w:r w:rsidRPr="00FE05B1">
        <w:rPr>
          <w:rStyle w:val="StyleUnderline"/>
          <w:highlight w:val="yellow"/>
        </w:rPr>
        <w:t xml:space="preserve"> for</w:t>
      </w:r>
      <w:r w:rsidRPr="000E7E79">
        <w:rPr>
          <w:rStyle w:val="StyleUnderline"/>
        </w:rPr>
        <w:t xml:space="preserve"> predominantly </w:t>
      </w:r>
      <w:r w:rsidRPr="00FE05B1">
        <w:rPr>
          <w:rStyle w:val="StyleUnderline"/>
          <w:highlight w:val="yellow"/>
        </w:rPr>
        <w:t>positive</w:t>
      </w:r>
      <w:r w:rsidRPr="000E7E79">
        <w:rPr>
          <w:rStyle w:val="StyleUnderline"/>
        </w:rPr>
        <w:t xml:space="preserve"> U.S.-China </w:t>
      </w:r>
      <w:r w:rsidRPr="00FE05B1">
        <w:rPr>
          <w:rStyle w:val="StyleUnderline"/>
          <w:highlight w:val="yellow"/>
        </w:rPr>
        <w:t>ties</w:t>
      </w:r>
      <w:r w:rsidRPr="00FE05B1">
        <w:rPr>
          <w:rStyle w:val="StyleUnderline"/>
        </w:rPr>
        <w:t>. Though the foundation has not crumbled, today important components of the American policy elite increasingly are coming to see China as a threat to American “primacy</w:t>
      </w:r>
      <w:r w:rsidRPr="000E7E79">
        <w:rPr>
          <w:rStyle w:val="StyleUnderline"/>
        </w:rPr>
        <w:t>.” In China, increasing fractions of the elite and public see America as an impediment to China’s achieving its rightful international role and not helpful to maintaining domestic stability</w:t>
      </w:r>
      <w:r>
        <w:t>.</w:t>
      </w:r>
    </w:p>
    <w:p w14:paraId="2A0EF9EE" w14:textId="77777777" w:rsidR="00F24B3B" w:rsidRDefault="00F24B3B" w:rsidP="00F24B3B">
      <w:r>
        <w:t>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w:t>
      </w:r>
    </w:p>
    <w:p w14:paraId="1B96FBED" w14:textId="77777777" w:rsidR="00F24B3B" w:rsidRDefault="00F24B3B" w:rsidP="00F24B3B">
      <w:r w:rsidRPr="00C21263">
        <w:rPr>
          <w:rStyle w:val="StyleUnderline"/>
        </w:rPr>
        <w:t xml:space="preserve">Since about 2008, there has been </w:t>
      </w:r>
      <w:r w:rsidRPr="00CE7614">
        <w:rPr>
          <w:rStyle w:val="StyleUnderline"/>
          <w:highlight w:val="yellow"/>
        </w:rPr>
        <w:t>a sequence of</w:t>
      </w:r>
      <w:r w:rsidRPr="00C21263">
        <w:rPr>
          <w:rStyle w:val="StyleUnderline"/>
        </w:rPr>
        <w:t xml:space="preserve"> regional and global </w:t>
      </w:r>
      <w:r w:rsidRPr="00CE7614">
        <w:rPr>
          <w:rStyle w:val="StyleUnderline"/>
          <w:highlight w:val="yellow"/>
        </w:rPr>
        <w:t>developments and incidents</w:t>
      </w:r>
      <w:r w:rsidRPr="00C21263">
        <w:rPr>
          <w:rStyle w:val="StyleUnderline"/>
        </w:rPr>
        <w:t xml:space="preserve"> that </w:t>
      </w:r>
      <w:r w:rsidRPr="00CE7614">
        <w:rPr>
          <w:rStyle w:val="StyleUnderline"/>
          <w:highlight w:val="yellow"/>
        </w:rPr>
        <w:t>have provided fertile soil in which</w:t>
      </w:r>
      <w:r>
        <w:t xml:space="preserve"> these </w:t>
      </w:r>
      <w:r w:rsidRPr="00CE7614">
        <w:rPr>
          <w:rStyle w:val="StyleUnderline"/>
          <w:highlight w:val="yellow"/>
        </w:rPr>
        <w:t>negative narratives have grown</w:t>
      </w:r>
      <w:r>
        <w:t xml:space="preserve"> in each of our societies.  </w:t>
      </w:r>
      <w:r w:rsidRPr="00C21263">
        <w:rPr>
          <w:rStyle w:val="StyleUnderline"/>
        </w:rPr>
        <w:t xml:space="preserve">Among them are: </w:t>
      </w:r>
      <w:r w:rsidRPr="00CE7614">
        <w:rPr>
          <w:rStyle w:val="StyleUnderline"/>
          <w:highlight w:val="yellow"/>
        </w:rPr>
        <w:t xml:space="preserve">the </w:t>
      </w:r>
      <w:r w:rsidRPr="00CE7614">
        <w:rPr>
          <w:rStyle w:val="Emphasis"/>
          <w:highlight w:val="yellow"/>
        </w:rPr>
        <w:t>2008 financial crisis</w:t>
      </w:r>
      <w:r w:rsidRPr="00CE7614">
        <w:rPr>
          <w:rStyle w:val="StyleUnderline"/>
          <w:highlight w:val="yellow"/>
        </w:rPr>
        <w:t xml:space="preserve">, incidents in </w:t>
      </w:r>
      <w:r w:rsidRPr="00CE7614">
        <w:rPr>
          <w:rStyle w:val="Emphasis"/>
          <w:highlight w:val="yellow"/>
        </w:rPr>
        <w:t>Hong Kong</w:t>
      </w:r>
      <w:r w:rsidRPr="00CE7614">
        <w:rPr>
          <w:rStyle w:val="StyleUnderline"/>
          <w:highlight w:val="yellow"/>
        </w:rPr>
        <w:t xml:space="preserve">, developments in </w:t>
      </w:r>
      <w:r w:rsidRPr="00CE7614">
        <w:rPr>
          <w:rStyle w:val="Emphasis"/>
          <w:highlight w:val="yellow"/>
        </w:rPr>
        <w:t>the south and east China seas</w:t>
      </w:r>
      <w:r w:rsidRPr="00CE7614">
        <w:rPr>
          <w:rStyle w:val="StyleUnderline"/>
          <w:highlight w:val="yellow"/>
        </w:rPr>
        <w:t xml:space="preserve">, U.S. inability to quickly exit </w:t>
      </w:r>
      <w:r w:rsidRPr="00CE7614">
        <w:rPr>
          <w:rStyle w:val="Emphasis"/>
          <w:highlight w:val="yellow"/>
        </w:rPr>
        <w:t>Middle Eastern and Central Asian quagmires</w:t>
      </w:r>
      <w:r w:rsidRPr="00CE7614">
        <w:rPr>
          <w:rStyle w:val="StyleUnderline"/>
          <w:highlight w:val="yellow"/>
        </w:rPr>
        <w:t>, and</w:t>
      </w:r>
      <w:r w:rsidRPr="00C21263">
        <w:rPr>
          <w:rStyle w:val="StyleUnderline"/>
        </w:rPr>
        <w:t xml:space="preserve"> the </w:t>
      </w:r>
      <w:r w:rsidRPr="00CE7614">
        <w:rPr>
          <w:rStyle w:val="StyleUnderline"/>
          <w:highlight w:val="yellow"/>
        </w:rPr>
        <w:t>confusion</w:t>
      </w:r>
      <w:r w:rsidRPr="00C21263">
        <w:rPr>
          <w:rStyle w:val="StyleUnderline"/>
        </w:rPr>
        <w:t xml:space="preserve"> in America and elsewhere </w:t>
      </w:r>
      <w:r w:rsidRPr="00CE7614">
        <w:rPr>
          <w:rStyle w:val="StyleUnderline"/>
          <w:highlight w:val="yellow"/>
        </w:rPr>
        <w:t xml:space="preserve">about </w:t>
      </w:r>
      <w:r w:rsidRPr="00CE7614">
        <w:rPr>
          <w:rStyle w:val="Emphasis"/>
          <w:highlight w:val="yellow"/>
        </w:rPr>
        <w:t>where China is headed</w:t>
      </w:r>
      <w:r w:rsidRPr="00CE7614">
        <w:rPr>
          <w:rStyle w:val="Emphasis"/>
        </w:rPr>
        <w:t xml:space="preserve"> internally and in terms of its foreign policy</w:t>
      </w:r>
      <w:r>
        <w:t>.  Current Chinese debate over western (universal) values, subversion, and “black hands” unsettles most outside observers, not least Americans.</w:t>
      </w:r>
    </w:p>
    <w:p w14:paraId="0A4B6C1F" w14:textId="77777777" w:rsidR="00F24B3B" w:rsidRDefault="00F24B3B" w:rsidP="00F24B3B">
      <w:r>
        <w:t xml:space="preserve">What is happening? </w:t>
      </w:r>
      <w:r w:rsidRPr="00CE7614">
        <w:rPr>
          <w:rStyle w:val="StyleUnderline"/>
          <w:highlight w:val="yellow"/>
        </w:rPr>
        <w:t xml:space="preserve">If developments continue along the current trajectory, both countries will have </w:t>
      </w:r>
      <w:r w:rsidRPr="00CE7614">
        <w:rPr>
          <w:rStyle w:val="Emphasis"/>
          <w:highlight w:val="yellow"/>
        </w:rPr>
        <w:t>progressively less security</w:t>
      </w:r>
      <w:r w:rsidRPr="00475123">
        <w:rPr>
          <w:rStyle w:val="StyleUnderline"/>
        </w:rPr>
        <w:t xml:space="preserve">, at higher cost; </w:t>
      </w:r>
      <w:r w:rsidRPr="00CE7614">
        <w:rPr>
          <w:rStyle w:val="StyleUnderline"/>
          <w:highlight w:val="yellow"/>
        </w:rPr>
        <w:t xml:space="preserve">the probabilities of </w:t>
      </w:r>
      <w:r w:rsidRPr="00CE7614">
        <w:rPr>
          <w:rStyle w:val="Emphasis"/>
          <w:highlight w:val="yellow"/>
        </w:rPr>
        <w:t>intentional</w:t>
      </w:r>
      <w:r w:rsidRPr="00CE7614">
        <w:rPr>
          <w:rStyle w:val="StyleUnderline"/>
          <w:highlight w:val="yellow"/>
        </w:rPr>
        <w:t xml:space="preserve">, </w:t>
      </w:r>
      <w:r w:rsidRPr="00CE7614">
        <w:rPr>
          <w:rStyle w:val="Emphasis"/>
          <w:highlight w:val="yellow"/>
        </w:rPr>
        <w:t>accidental</w:t>
      </w:r>
      <w:r w:rsidRPr="00CE7614">
        <w:rPr>
          <w:rStyle w:val="StyleUnderline"/>
          <w:highlight w:val="yellow"/>
        </w:rPr>
        <w:t xml:space="preserve">, or </w:t>
      </w:r>
      <w:r w:rsidRPr="00CE7614">
        <w:rPr>
          <w:rStyle w:val="Emphasis"/>
          <w:highlight w:val="yellow"/>
        </w:rPr>
        <w:t>catalytic violent confrontations</w:t>
      </w:r>
      <w:r w:rsidRPr="00CE7614">
        <w:rPr>
          <w:rStyle w:val="StyleUnderline"/>
          <w:highlight w:val="yellow"/>
        </w:rPr>
        <w:t xml:space="preserve"> will increase; the world will enjoy </w:t>
      </w:r>
      <w:r w:rsidRPr="00CE7614">
        <w:rPr>
          <w:rStyle w:val="Emphasis"/>
          <w:highlight w:val="yellow"/>
        </w:rPr>
        <w:t>less cooperation on transnational issues</w:t>
      </w:r>
      <w:r w:rsidRPr="00475123">
        <w:rPr>
          <w:rStyle w:val="StyleUnderline"/>
        </w:rPr>
        <w:t xml:space="preserve"> requiring joint Sino-American efforts; </w:t>
      </w:r>
      <w:r w:rsidRPr="00CE7614">
        <w:rPr>
          <w:rStyle w:val="StyleUnderline"/>
          <w:highlight w:val="yellow"/>
        </w:rPr>
        <w:t xml:space="preserve">and, </w:t>
      </w:r>
      <w:r w:rsidRPr="00CE7614">
        <w:rPr>
          <w:rStyle w:val="Emphasis"/>
          <w:highlight w:val="yellow"/>
        </w:rPr>
        <w:t>economic welfare</w:t>
      </w:r>
      <w:r w:rsidRPr="00475123">
        <w:rPr>
          <w:rStyle w:val="StyleUnderline"/>
        </w:rPr>
        <w:t xml:space="preserve"> in both societies </w:t>
      </w:r>
      <w:r w:rsidRPr="00CE7614">
        <w:rPr>
          <w:rStyle w:val="StyleUnderline"/>
          <w:highlight w:val="yellow"/>
        </w:rPr>
        <w:t>will be diminished</w:t>
      </w:r>
      <w:r>
        <w:t>.  What can be done?</w:t>
      </w:r>
    </w:p>
    <w:p w14:paraId="0A7F9D82" w14:textId="77777777" w:rsidR="00F24B3B" w:rsidRDefault="00F24B3B" w:rsidP="00F24B3B">
      <w:r>
        <w:t xml:space="preserve">Fundamentally, America has to rethink its objective of primacy and China must recalibrate its own sense of strength and what that entitles it to.  Americans must find ways to accommodate China’s rightful desire for greater voice in international affairs and institutions such as the IMF, and China should improve relations with its neighbors—reassure them.  </w:t>
      </w:r>
      <w:r w:rsidRPr="00CE7614">
        <w:rPr>
          <w:rStyle w:val="StyleUnderline"/>
          <w:highlight w:val="yellow"/>
        </w:rPr>
        <w:t>The words “accommodation” or “compromise”</w:t>
      </w:r>
      <w:r w:rsidRPr="00E0432D">
        <w:rPr>
          <w:rStyle w:val="StyleUnderline"/>
        </w:rPr>
        <w:t xml:space="preserve"> in either China or the U</w:t>
      </w:r>
      <w:r>
        <w:t xml:space="preserve">nited </w:t>
      </w:r>
      <w:r w:rsidRPr="00E0432D">
        <w:rPr>
          <w:rStyle w:val="StyleUnderline"/>
        </w:rPr>
        <w:t>S</w:t>
      </w:r>
      <w:r>
        <w:t xml:space="preserve">tates </w:t>
      </w:r>
      <w:r w:rsidRPr="00CE7614">
        <w:rPr>
          <w:rStyle w:val="Emphasis"/>
          <w:highlight w:val="yellow"/>
        </w:rPr>
        <w:t>should not be dirty words</w:t>
      </w:r>
      <w:r>
        <w:t xml:space="preserve">.  Both nations must be more realistic about their own power, what constitutes power, and how it can be exercised in a world in which a central reality is interdependence.  Sino-American interdependence needs to be systematically reinforced, and joint security and economic institutions must be created.  </w:t>
      </w:r>
      <w:r w:rsidRPr="00CE7614">
        <w:rPr>
          <w:rStyle w:val="Emphasis"/>
          <w:highlight w:val="yellow"/>
        </w:rPr>
        <w:t>Balance</w:t>
      </w:r>
      <w:r w:rsidRPr="00CE7614">
        <w:rPr>
          <w:rStyle w:val="StyleUnderline"/>
          <w:highlight w:val="yellow"/>
        </w:rPr>
        <w:t xml:space="preserve"> and </w:t>
      </w:r>
      <w:r w:rsidRPr="00CE7614">
        <w:rPr>
          <w:rStyle w:val="Emphasis"/>
          <w:highlight w:val="yellow"/>
        </w:rPr>
        <w:t>stability</w:t>
      </w:r>
      <w:r w:rsidRPr="00E0432D">
        <w:rPr>
          <w:rStyle w:val="StyleUnderline"/>
        </w:rPr>
        <w:t xml:space="preserve"> in Asia </w:t>
      </w:r>
      <w:r w:rsidRPr="00CE7614">
        <w:rPr>
          <w:rStyle w:val="StyleUnderline"/>
          <w:highlight w:val="yellow"/>
        </w:rPr>
        <w:t>should be our objective, not</w:t>
      </w:r>
      <w:r w:rsidRPr="00E0432D">
        <w:rPr>
          <w:rStyle w:val="StyleUnderline"/>
        </w:rPr>
        <w:t xml:space="preserve"> the </w:t>
      </w:r>
      <w:r w:rsidRPr="00CE7614">
        <w:rPr>
          <w:rStyle w:val="StyleUnderline"/>
          <w:highlight w:val="yellow"/>
        </w:rPr>
        <w:t>primacy</w:t>
      </w:r>
      <w:r w:rsidRPr="00E0432D">
        <w:rPr>
          <w:rStyle w:val="StyleUnderline"/>
        </w:rPr>
        <w:t xml:space="preserve"> of either side</w:t>
      </w:r>
      <w:r>
        <w:t>.</w:t>
      </w:r>
    </w:p>
    <w:p w14:paraId="5CCA3933" w14:textId="77777777" w:rsidR="00F24B3B" w:rsidRDefault="00F24B3B" w:rsidP="00F24B3B"/>
    <w:p w14:paraId="5501437A" w14:textId="77777777" w:rsidR="00F24B3B" w:rsidRPr="000C00E7" w:rsidRDefault="00F24B3B" w:rsidP="00F24B3B">
      <w:pPr>
        <w:pStyle w:val="Heading4"/>
      </w:pPr>
      <w:r>
        <w:rPr>
          <w:u w:val="single"/>
        </w:rPr>
        <w:t>Finally</w:t>
      </w:r>
      <w:r>
        <w:t xml:space="preserve">, </w:t>
      </w:r>
      <w:r w:rsidRPr="000C00E7">
        <w:t xml:space="preserve">U.S.-China cooperation is crucial to address </w:t>
      </w:r>
      <w:r w:rsidRPr="000C00E7">
        <w:rPr>
          <w:u w:val="single"/>
        </w:rPr>
        <w:t>all global challenges</w:t>
      </w:r>
      <w:r w:rsidRPr="000C00E7">
        <w:t xml:space="preserve">. </w:t>
      </w:r>
    </w:p>
    <w:p w14:paraId="2C867304" w14:textId="77777777" w:rsidR="00F24B3B" w:rsidRPr="00360A63" w:rsidRDefault="00F24B3B" w:rsidP="00F24B3B">
      <w:r w:rsidRPr="00360A63">
        <w:rPr>
          <w:rStyle w:val="Style13ptBold"/>
        </w:rPr>
        <w:t>Cohen et al. 9</w:t>
      </w:r>
      <w:r w:rsidRPr="00360A63">
        <w:t xml:space="preserve"> — William S. Cohen, Chairman and CEO of The Cohen Group—a strategic business consulting firm, served as Secretary of Defense from 1997 until 2001, served in the U.S. Senate from 1979 to 1997 and in the U.S. House of Representatives from 1975 to 1979, et al., 2009 (“Smart Power in U.S.-China Relations,” </w:t>
      </w:r>
      <w:r w:rsidRPr="00360A63">
        <w:rPr>
          <w:i/>
        </w:rPr>
        <w:t>Smart Power in U.S.-China Relations: A Report of the CSIS Commission on China</w:t>
      </w:r>
      <w:r w:rsidRPr="00360A63">
        <w:t>, March, Available Online at http://csis.org/files/media/csis/pubs/090304_mcgiffert_uschinasmartpower_web.pdf, Accessed 08-13-2012, p. 1)</w:t>
      </w:r>
    </w:p>
    <w:p w14:paraId="3CF7362C" w14:textId="77777777" w:rsidR="00F24B3B" w:rsidRPr="002F43BC" w:rsidRDefault="00F24B3B" w:rsidP="00F24B3B">
      <w:r w:rsidRPr="002F43BC">
        <w:t xml:space="preserve">The evolution of </w:t>
      </w:r>
      <w:r w:rsidRPr="002F43BC">
        <w:rPr>
          <w:rStyle w:val="StyleUnderline"/>
          <w:highlight w:val="yellow"/>
        </w:rPr>
        <w:t>Sino-U.S. relations</w:t>
      </w:r>
      <w:r w:rsidRPr="002F43BC">
        <w:t xml:space="preserve"> over the next months, years, and decades </w:t>
      </w:r>
      <w:r w:rsidRPr="002F43BC">
        <w:rPr>
          <w:rStyle w:val="StyleUnderline"/>
        </w:rPr>
        <w:t xml:space="preserve">has the potential to </w:t>
      </w:r>
      <w:r w:rsidRPr="00DE3563">
        <w:rPr>
          <w:rStyle w:val="StyleUnderline"/>
          <w:highlight w:val="yellow"/>
        </w:rPr>
        <w:t xml:space="preserve">have a </w:t>
      </w:r>
      <w:r w:rsidRPr="00DE3563">
        <w:rPr>
          <w:rStyle w:val="Emphasis"/>
          <w:highlight w:val="yellow"/>
        </w:rPr>
        <w:t>greater impact on global security and prosperity</w:t>
      </w:r>
      <w:r w:rsidRPr="00DE3563">
        <w:rPr>
          <w:rStyle w:val="StyleUnderline"/>
          <w:highlight w:val="yellow"/>
        </w:rPr>
        <w:t xml:space="preserve"> than any other</w:t>
      </w:r>
      <w:r w:rsidRPr="002F43BC">
        <w:t xml:space="preserve"> bilateral or multilateral </w:t>
      </w:r>
      <w:r w:rsidRPr="00DE3563">
        <w:rPr>
          <w:rStyle w:val="StyleUnderline"/>
          <w:highlight w:val="yellow"/>
        </w:rPr>
        <w:t>arrangement</w:t>
      </w:r>
      <w:r w:rsidRPr="002F43BC">
        <w:t xml:space="preserve">. In this sense, </w:t>
      </w:r>
      <w:r w:rsidRPr="002F43BC">
        <w:rPr>
          <w:rStyle w:val="StyleUnderline"/>
        </w:rPr>
        <w:t>many analysts consider the U.S.-China diplomatic relationship</w:t>
      </w:r>
      <w:r w:rsidRPr="002F43BC">
        <w:t xml:space="preserve"> to be </w:t>
      </w:r>
      <w:r w:rsidRPr="002F43BC">
        <w:rPr>
          <w:rStyle w:val="StyleUnderline"/>
        </w:rPr>
        <w:t>the most influential in the world</w:t>
      </w:r>
      <w:r w:rsidRPr="002F43BC">
        <w:t xml:space="preserve">. Without question, strong and stable U.S. alliances provide the foundation for the protection and promotion of U.S. and global interests. Yet within that broad framework, </w:t>
      </w:r>
      <w:r w:rsidRPr="002F43BC">
        <w:rPr>
          <w:rStyle w:val="StyleUnderline"/>
          <w:highlight w:val="yellow"/>
        </w:rPr>
        <w:t xml:space="preserve">the </w:t>
      </w:r>
      <w:r w:rsidRPr="002F43BC">
        <w:rPr>
          <w:rStyle w:val="Emphasis"/>
          <w:highlight w:val="yellow"/>
        </w:rPr>
        <w:t>trajectory of U.S.-China relations</w:t>
      </w:r>
      <w:r w:rsidRPr="002F43BC">
        <w:rPr>
          <w:rStyle w:val="StyleUnderline"/>
          <w:highlight w:val="yellow"/>
        </w:rPr>
        <w:t xml:space="preserve"> will determine the success, or failure, of efforts to address </w:t>
      </w:r>
      <w:r w:rsidRPr="002F43BC">
        <w:rPr>
          <w:rStyle w:val="Emphasis"/>
          <w:highlight w:val="yellow"/>
        </w:rPr>
        <w:t xml:space="preserve">the </w:t>
      </w:r>
      <w:r w:rsidRPr="002F43BC">
        <w:rPr>
          <w:rStyle w:val="Emphasis"/>
        </w:rPr>
        <w:t>toughest global challenges</w:t>
      </w:r>
      <w:r w:rsidRPr="002F43BC">
        <w:rPr>
          <w:rStyle w:val="StyleUnderline"/>
        </w:rPr>
        <w:t xml:space="preserve">: </w:t>
      </w:r>
      <w:r w:rsidRPr="002F43BC">
        <w:rPr>
          <w:rStyle w:val="Emphasis"/>
        </w:rPr>
        <w:t xml:space="preserve">global </w:t>
      </w:r>
      <w:r w:rsidRPr="002F43BC">
        <w:rPr>
          <w:rStyle w:val="Emphasis"/>
          <w:highlight w:val="yellow"/>
        </w:rPr>
        <w:t>financial stability</w:t>
      </w:r>
      <w:r w:rsidRPr="002F43BC">
        <w:rPr>
          <w:rStyle w:val="StyleUnderline"/>
          <w:highlight w:val="yellow"/>
        </w:rPr>
        <w:t xml:space="preserve">, </w:t>
      </w:r>
      <w:r w:rsidRPr="002F43BC">
        <w:rPr>
          <w:rStyle w:val="Emphasis"/>
          <w:highlight w:val="yellow"/>
        </w:rPr>
        <w:t>energy security</w:t>
      </w:r>
      <w:r w:rsidRPr="002F43BC">
        <w:rPr>
          <w:rStyle w:val="StyleUnderline"/>
          <w:highlight w:val="yellow"/>
        </w:rPr>
        <w:t xml:space="preserve"> </w:t>
      </w:r>
      <w:r w:rsidRPr="002F43BC">
        <w:rPr>
          <w:rStyle w:val="StyleUnderline"/>
        </w:rPr>
        <w:t xml:space="preserve">and </w:t>
      </w:r>
      <w:r w:rsidRPr="002F43BC">
        <w:rPr>
          <w:rStyle w:val="Emphasis"/>
          <w:highlight w:val="yellow"/>
        </w:rPr>
        <w:t>climate change</w:t>
      </w:r>
      <w:r w:rsidRPr="002F43BC">
        <w:rPr>
          <w:rStyle w:val="StyleUnderline"/>
          <w:highlight w:val="yellow"/>
        </w:rPr>
        <w:t xml:space="preserve">, </w:t>
      </w:r>
      <w:r w:rsidRPr="002F43BC">
        <w:rPr>
          <w:rStyle w:val="Emphasis"/>
          <w:highlight w:val="yellow"/>
        </w:rPr>
        <w:t>nonproliferation</w:t>
      </w:r>
      <w:r w:rsidRPr="002F43BC">
        <w:rPr>
          <w:rStyle w:val="StyleUnderline"/>
          <w:highlight w:val="yellow"/>
        </w:rPr>
        <w:t xml:space="preserve">, and </w:t>
      </w:r>
      <w:r w:rsidRPr="002F43BC">
        <w:rPr>
          <w:rStyle w:val="Emphasis"/>
          <w:highlight w:val="yellow"/>
        </w:rPr>
        <w:t>terrorism</w:t>
      </w:r>
      <w:r w:rsidRPr="002F43BC">
        <w:rPr>
          <w:rStyle w:val="StyleUnderline"/>
        </w:rPr>
        <w:t xml:space="preserve">, among other pressing issues. </w:t>
      </w:r>
      <w:r w:rsidRPr="002F43BC">
        <w:rPr>
          <w:rStyle w:val="StyleUnderline"/>
          <w:highlight w:val="yellow"/>
        </w:rPr>
        <w:t>Shepherding that trajectory in the most constructive direction possible must</w:t>
      </w:r>
      <w:r w:rsidRPr="002F43BC">
        <w:rPr>
          <w:rStyle w:val="StyleUnderline"/>
        </w:rPr>
        <w:t xml:space="preserve"> therefore </w:t>
      </w:r>
      <w:r w:rsidRPr="002F43BC">
        <w:rPr>
          <w:rStyle w:val="StyleUnderline"/>
          <w:highlight w:val="yellow"/>
        </w:rPr>
        <w:t xml:space="preserve">be a </w:t>
      </w:r>
      <w:r w:rsidRPr="00DE3563">
        <w:rPr>
          <w:rStyle w:val="Emphasis"/>
          <w:highlight w:val="yellow"/>
        </w:rPr>
        <w:t>priority</w:t>
      </w:r>
      <w:r w:rsidRPr="002F43BC">
        <w:rPr>
          <w:rStyle w:val="StyleUnderline"/>
        </w:rPr>
        <w:t xml:space="preserve"> for Washington and Beijing. </w:t>
      </w:r>
      <w:r w:rsidRPr="00DE3563">
        <w:rPr>
          <w:rStyle w:val="Emphasis"/>
          <w:highlight w:val="yellow"/>
        </w:rPr>
        <w:t>Virtually no major global challenge</w:t>
      </w:r>
      <w:r w:rsidRPr="002F43BC">
        <w:rPr>
          <w:rStyle w:val="StyleUnderline"/>
          <w:highlight w:val="yellow"/>
        </w:rPr>
        <w:t xml:space="preserve"> can be met without U.S.-China cooperation</w:t>
      </w:r>
      <w:r w:rsidRPr="002F43BC">
        <w:t>.</w:t>
      </w:r>
    </w:p>
    <w:p w14:paraId="72E60807" w14:textId="77777777" w:rsidR="00F24B3B" w:rsidRDefault="00F24B3B" w:rsidP="00F24B3B"/>
    <w:p w14:paraId="7DCEF0C5" w14:textId="77777777" w:rsidR="00F24B3B" w:rsidRPr="00A8503F" w:rsidRDefault="00F24B3B" w:rsidP="00F24B3B"/>
    <w:p w14:paraId="06F7BC11" w14:textId="77777777" w:rsidR="00F24B3B" w:rsidRDefault="00F24B3B" w:rsidP="00F24B3B">
      <w:pPr>
        <w:pStyle w:val="Heading3"/>
      </w:pPr>
      <w:r>
        <w:t>1AC — Solvency</w:t>
      </w:r>
    </w:p>
    <w:p w14:paraId="68F68D73" w14:textId="77777777" w:rsidR="00F24B3B" w:rsidRDefault="00F24B3B" w:rsidP="00F24B3B">
      <w:pPr>
        <w:pStyle w:val="Heading4"/>
        <w:rPr>
          <w:u w:val="single"/>
        </w:rPr>
      </w:pPr>
      <w:r>
        <w:rPr>
          <w:u w:val="single"/>
        </w:rPr>
        <w:t>Contention Three</w:t>
      </w:r>
      <w:r w:rsidRPr="00795797">
        <w:rPr>
          <w:u w:val="single"/>
        </w:rPr>
        <w:t>: Solvency</w:t>
      </w:r>
    </w:p>
    <w:p w14:paraId="559D543C" w14:textId="77777777" w:rsidR="00F24B3B" w:rsidRDefault="00F24B3B" w:rsidP="00F24B3B"/>
    <w:p w14:paraId="0FB56B60" w14:textId="77777777" w:rsidR="00F24B3B" w:rsidRPr="000120B9" w:rsidRDefault="00F24B3B" w:rsidP="00F24B3B">
      <w:pPr>
        <w:pStyle w:val="Heading4"/>
      </w:pPr>
      <w:r w:rsidRPr="00795797">
        <w:rPr>
          <w:u w:val="single"/>
        </w:rPr>
        <w:t>First</w:t>
      </w:r>
      <w:r>
        <w:t xml:space="preserve">, the plan removes the </w:t>
      </w:r>
      <w:r w:rsidRPr="00824BB3">
        <w:rPr>
          <w:u w:val="single"/>
        </w:rPr>
        <w:t>biggest potential flashpoint</w:t>
      </w:r>
      <w:r>
        <w:t xml:space="preserve"> for U.S.-Sino nuclear conflict. This creates </w:t>
      </w:r>
      <w:r w:rsidRPr="00117657">
        <w:rPr>
          <w:u w:val="single"/>
        </w:rPr>
        <w:t>sustainable peace</w:t>
      </w:r>
      <w:r>
        <w:t xml:space="preserve"> and </w:t>
      </w:r>
      <w:r w:rsidRPr="00117657">
        <w:rPr>
          <w:u w:val="single"/>
        </w:rPr>
        <w:t>strong U.S.-Sino relations</w:t>
      </w:r>
      <w:r>
        <w:t xml:space="preserve"> — containment strategies are </w:t>
      </w:r>
      <w:r>
        <w:rPr>
          <w:u w:val="single"/>
        </w:rPr>
        <w:t>counterproductive</w:t>
      </w:r>
      <w:r>
        <w:t xml:space="preserve">. </w:t>
      </w:r>
    </w:p>
    <w:p w14:paraId="3DE4F2BB" w14:textId="77777777" w:rsidR="00F24B3B" w:rsidRPr="00803D0B" w:rsidRDefault="00F24B3B" w:rsidP="00F24B3B">
      <w:r w:rsidRPr="00803D0B">
        <w:rPr>
          <w:rStyle w:val="Style13ptBold"/>
        </w:rPr>
        <w:t>Glaser 11</w:t>
      </w:r>
      <w:r>
        <w:t xml:space="preserve"> — Charles L. Glaser, </w:t>
      </w:r>
      <w:r w:rsidRPr="00BE15FE">
        <w:t>Professor of Political Sci</w:t>
      </w:r>
      <w:r>
        <w:t>ence and International Affairs and Director of the I</w:t>
      </w:r>
      <w:r w:rsidRPr="00BE15FE">
        <w:t xml:space="preserve">nstitute for Security and Conflict Studies </w:t>
      </w:r>
      <w:r>
        <w:t xml:space="preserve">at the Elliott School of International Affairs at George Washington University,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2011 (“</w:t>
      </w:r>
      <w:r w:rsidRPr="00803D0B">
        <w:t>Will Chin</w:t>
      </w:r>
      <w:r>
        <w:t xml:space="preserve">a's Rise Lead to War? </w:t>
      </w:r>
      <w:r w:rsidRPr="00803D0B">
        <w:t xml:space="preserve">Why </w:t>
      </w:r>
      <w:r>
        <w:t xml:space="preserve">Realism Does Not Mean Pessimism,” </w:t>
      </w:r>
      <w:r>
        <w:rPr>
          <w:i/>
        </w:rPr>
        <w:t>Foreign Affairs</w:t>
      </w:r>
      <w:r>
        <w:t xml:space="preserve">, Volume 90, Number </w:t>
      </w:r>
      <w:r w:rsidRPr="00803D0B">
        <w:t>2</w:t>
      </w:r>
      <w:r>
        <w:t>, March/April, Available Online to Subscribing Institutions via Lexis-Nexis)</w:t>
      </w:r>
    </w:p>
    <w:p w14:paraId="1340B3E6" w14:textId="77777777" w:rsidR="00F24B3B" w:rsidRDefault="00F24B3B" w:rsidP="00F24B3B">
      <w:r>
        <w:t>Accommodation On Taiwan?</w:t>
      </w:r>
    </w:p>
    <w:p w14:paraId="3442285E" w14:textId="77777777" w:rsidR="00F24B3B" w:rsidRDefault="00F24B3B" w:rsidP="00F24B3B">
      <w:r w:rsidRPr="00AA30E7">
        <w:rPr>
          <w:rStyle w:val="StyleUnderline"/>
        </w:rPr>
        <w:t>The prospects for avoiding intense military competition and war may be good, but growth in China's power may nevertheless require some changes in U.S. foreign policy</w:t>
      </w:r>
      <w:r>
        <w:t xml:space="preserve"> that Washington will find disagreeable -- particularly </w:t>
      </w:r>
      <w:r w:rsidRPr="00AA30E7">
        <w:rPr>
          <w:rStyle w:val="StyleUnderline"/>
        </w:rPr>
        <w:t>regarding Taiwan</w:t>
      </w:r>
      <w:r w:rsidRPr="00446B4F">
        <w:t xml:space="preserve">. </w:t>
      </w:r>
      <w:r>
        <w:t xml:space="preserve">Although it lost control of Taiwan during the Chinese Civil War more than six decades ago, </w:t>
      </w:r>
      <w:r w:rsidRPr="00446B4F">
        <w:rPr>
          <w:rStyle w:val="StyleUnderline"/>
        </w:rPr>
        <w:t xml:space="preserve">China still considers Taiwan to be part of its homeland, and unification remains a </w:t>
      </w:r>
      <w:r w:rsidRPr="00446B4F">
        <w:rPr>
          <w:rStyle w:val="Emphasis"/>
        </w:rPr>
        <w:t>key political goal</w:t>
      </w:r>
      <w:r w:rsidRPr="00446B4F">
        <w:rPr>
          <w:rStyle w:val="StyleUnderline"/>
        </w:rPr>
        <w:t xml:space="preserve"> for Beijing. China has made clear that it will </w:t>
      </w:r>
      <w:r w:rsidRPr="00446B4F">
        <w:rPr>
          <w:rStyle w:val="Emphasis"/>
        </w:rPr>
        <w:t>use force</w:t>
      </w:r>
      <w:r w:rsidRPr="00446B4F">
        <w:rPr>
          <w:rStyle w:val="StyleUnderline"/>
        </w:rPr>
        <w:t xml:space="preserve"> if Taiwan declares independence, and much of China's conventional military buildup has been dedicated to increasing its ability to coerce Taiwan and reducing the U</w:t>
      </w:r>
      <w:r>
        <w:t xml:space="preserve">nited </w:t>
      </w:r>
      <w:r w:rsidRPr="00446B4F">
        <w:rPr>
          <w:rStyle w:val="StyleUnderline"/>
        </w:rPr>
        <w:t>S</w:t>
      </w:r>
      <w:r>
        <w:t xml:space="preserve">tates' </w:t>
      </w:r>
      <w:r w:rsidRPr="00446B4F">
        <w:rPr>
          <w:rStyle w:val="StyleUnderline"/>
        </w:rPr>
        <w:t xml:space="preserve">ability to intervene. </w:t>
      </w:r>
      <w:r w:rsidRPr="00F5434C">
        <w:rPr>
          <w:rStyle w:val="StyleUnderline"/>
          <w:highlight w:val="yellow"/>
        </w:rPr>
        <w:t xml:space="preserve">Because China places </w:t>
      </w:r>
      <w:r w:rsidRPr="00F5434C">
        <w:rPr>
          <w:rStyle w:val="Emphasis"/>
          <w:highlight w:val="yellow"/>
        </w:rPr>
        <w:t>such high value on Taiwan</w:t>
      </w:r>
      <w:r w:rsidRPr="00F5434C">
        <w:rPr>
          <w:rStyle w:val="StyleUnderline"/>
          <w:highlight w:val="yellow"/>
        </w:rPr>
        <w:t xml:space="preserve"> and because the U</w:t>
      </w:r>
      <w:r>
        <w:t xml:space="preserve">nited </w:t>
      </w:r>
      <w:r w:rsidRPr="00F5434C">
        <w:rPr>
          <w:rStyle w:val="StyleUnderline"/>
          <w:highlight w:val="yellow"/>
        </w:rPr>
        <w:t>S</w:t>
      </w:r>
      <w:r>
        <w:t xml:space="preserve">tates </w:t>
      </w:r>
      <w:r w:rsidRPr="00F5434C">
        <w:rPr>
          <w:rStyle w:val="StyleUnderline"/>
          <w:highlight w:val="yellow"/>
        </w:rPr>
        <w:t>and China</w:t>
      </w:r>
      <w:r>
        <w:t xml:space="preserve"> — whatever they might formally agree to — </w:t>
      </w:r>
      <w:r w:rsidRPr="00F5434C">
        <w:rPr>
          <w:rStyle w:val="StyleUnderline"/>
          <w:highlight w:val="yellow"/>
        </w:rPr>
        <w:t>have such different attitudes regarding</w:t>
      </w:r>
      <w:r w:rsidRPr="00446B4F">
        <w:rPr>
          <w:rStyle w:val="StyleUnderline"/>
        </w:rPr>
        <w:t xml:space="preserve"> the legitimacy of </w:t>
      </w:r>
      <w:r w:rsidRPr="00F5434C">
        <w:rPr>
          <w:rStyle w:val="StyleUnderline"/>
          <w:highlight w:val="yellow"/>
        </w:rPr>
        <w:t>the status quo, the issue poses special dangers</w:t>
      </w:r>
      <w:r w:rsidRPr="00446B4F">
        <w:rPr>
          <w:rStyle w:val="StyleUnderline"/>
        </w:rPr>
        <w:t xml:space="preserve"> and challenges for the U.S.-Chinese relationship, </w:t>
      </w:r>
      <w:r w:rsidRPr="00F5434C">
        <w:rPr>
          <w:rStyle w:val="StyleUnderline"/>
          <w:highlight w:val="yellow"/>
        </w:rPr>
        <w:t xml:space="preserve">placing it in </w:t>
      </w:r>
      <w:r w:rsidRPr="00F5434C">
        <w:rPr>
          <w:rStyle w:val="Emphasis"/>
          <w:highlight w:val="yellow"/>
        </w:rPr>
        <w:t>a different category</w:t>
      </w:r>
      <w:r w:rsidRPr="00446B4F">
        <w:rPr>
          <w:rStyle w:val="StyleUnderline"/>
        </w:rPr>
        <w:t xml:space="preserve"> than Japan or South Korea</w:t>
      </w:r>
      <w:r>
        <w:t>.</w:t>
      </w:r>
    </w:p>
    <w:p w14:paraId="69135F42" w14:textId="77777777" w:rsidR="00F24B3B" w:rsidRDefault="00F24B3B" w:rsidP="00F24B3B">
      <w:r w:rsidRPr="00F5434C">
        <w:rPr>
          <w:rStyle w:val="StyleUnderline"/>
          <w:highlight w:val="yellow"/>
        </w:rPr>
        <w:t>A crisis</w:t>
      </w:r>
      <w:r w:rsidRPr="00446B4F">
        <w:rPr>
          <w:rStyle w:val="StyleUnderline"/>
        </w:rPr>
        <w:t xml:space="preserve"> over Taiwan </w:t>
      </w:r>
      <w:r w:rsidRPr="00F5434C">
        <w:rPr>
          <w:rStyle w:val="StyleUnderline"/>
          <w:highlight w:val="yellow"/>
        </w:rPr>
        <w:t>could</w:t>
      </w:r>
      <w:r w:rsidRPr="00446B4F">
        <w:rPr>
          <w:rStyle w:val="StyleUnderline"/>
        </w:rPr>
        <w:t xml:space="preserve"> </w:t>
      </w:r>
      <w:r w:rsidRPr="00117079">
        <w:rPr>
          <w:rStyle w:val="Emphasis"/>
        </w:rPr>
        <w:t xml:space="preserve">fairly </w:t>
      </w:r>
      <w:r w:rsidRPr="00F5434C">
        <w:rPr>
          <w:rStyle w:val="Emphasis"/>
          <w:highlight w:val="yellow"/>
        </w:rPr>
        <w:t>easily escalate to nuclear war</w:t>
      </w:r>
      <w:r w:rsidRPr="00446B4F">
        <w:rPr>
          <w:rStyle w:val="StyleUnderline"/>
        </w:rPr>
        <w:t xml:space="preserve">, </w:t>
      </w:r>
      <w:r w:rsidRPr="00F5434C">
        <w:rPr>
          <w:rStyle w:val="StyleUnderline"/>
          <w:highlight w:val="yellow"/>
        </w:rPr>
        <w:t>because each step</w:t>
      </w:r>
      <w:r w:rsidRPr="00446B4F">
        <w:rPr>
          <w:rStyle w:val="StyleUnderline"/>
        </w:rPr>
        <w:t xml:space="preserve"> along the way </w:t>
      </w:r>
      <w:r w:rsidRPr="00F5434C">
        <w:rPr>
          <w:rStyle w:val="StyleUnderline"/>
          <w:highlight w:val="yellow"/>
        </w:rPr>
        <w:t>might</w:t>
      </w:r>
      <w:r w:rsidRPr="00446B4F">
        <w:rPr>
          <w:rStyle w:val="StyleUnderline"/>
        </w:rPr>
        <w:t xml:space="preserve"> well </w:t>
      </w:r>
      <w:r w:rsidRPr="00F5434C">
        <w:rPr>
          <w:rStyle w:val="Emphasis"/>
          <w:highlight w:val="yellow"/>
        </w:rPr>
        <w:t>seem rational</w:t>
      </w:r>
      <w:r w:rsidRPr="00446B4F">
        <w:rPr>
          <w:rStyle w:val="StyleUnderline"/>
        </w:rPr>
        <w:t xml:space="preserve"> to the actors involved. Current U.S. policy is designed to reduce the probability that Taiwan will declare independence and to make clear that the U</w:t>
      </w:r>
      <w:r>
        <w:t xml:space="preserve">nited </w:t>
      </w:r>
      <w:r w:rsidRPr="00446B4F">
        <w:rPr>
          <w:rStyle w:val="StyleUnderline"/>
        </w:rPr>
        <w:t>S</w:t>
      </w:r>
      <w:r>
        <w:t xml:space="preserve">tates </w:t>
      </w:r>
      <w:r w:rsidRPr="00446B4F">
        <w:rPr>
          <w:rStyle w:val="StyleUnderline"/>
        </w:rPr>
        <w:t>will not come to Taiwan's aid if it does. Nevertheless, the U</w:t>
      </w:r>
      <w:r>
        <w:t xml:space="preserve">nited </w:t>
      </w:r>
      <w:r w:rsidRPr="00446B4F">
        <w:rPr>
          <w:rStyle w:val="StyleUnderline"/>
        </w:rPr>
        <w:t>S</w:t>
      </w:r>
      <w:r>
        <w:t xml:space="preserve">tates </w:t>
      </w:r>
      <w:r w:rsidRPr="00446B4F">
        <w:rPr>
          <w:rStyle w:val="StyleUnderline"/>
        </w:rPr>
        <w:t xml:space="preserve">would find itself under pressure to protect Taiwan against </w:t>
      </w:r>
      <w:r w:rsidRPr="00117079">
        <w:rPr>
          <w:rStyle w:val="Emphasis"/>
        </w:rPr>
        <w:t>any</w:t>
      </w:r>
      <w:r w:rsidRPr="00446B4F">
        <w:rPr>
          <w:rStyle w:val="StyleUnderline"/>
        </w:rPr>
        <w:t xml:space="preserve"> sort of attack, no matter how it originated. Given the different interests and perceptions of the various parties and the limited control Washington has over Taipei's behavior, a crisis could unfold in which the U</w:t>
      </w:r>
      <w:r>
        <w:t xml:space="preserve">nited </w:t>
      </w:r>
      <w:r w:rsidRPr="00C217DC">
        <w:rPr>
          <w:rStyle w:val="StyleUnderline"/>
        </w:rPr>
        <w:t>S</w:t>
      </w:r>
      <w:r>
        <w:t xml:space="preserve">tates </w:t>
      </w:r>
      <w:r w:rsidRPr="00C217DC">
        <w:rPr>
          <w:rStyle w:val="StyleUnderline"/>
        </w:rPr>
        <w:t>found itself following events rather than leading them</w:t>
      </w:r>
      <w:r>
        <w:t>.</w:t>
      </w:r>
    </w:p>
    <w:p w14:paraId="273A6143" w14:textId="77777777" w:rsidR="00F24B3B" w:rsidRDefault="00F24B3B" w:rsidP="00F24B3B">
      <w:r w:rsidRPr="00C217DC">
        <w:rPr>
          <w:rStyle w:val="StyleUnderline"/>
        </w:rPr>
        <w:t xml:space="preserve">Such dangers have been around for decades, but ongoing </w:t>
      </w:r>
      <w:r w:rsidRPr="00DC0C22">
        <w:rPr>
          <w:rStyle w:val="StyleUnderline"/>
          <w:highlight w:val="yellow"/>
        </w:rPr>
        <w:t>improvements in China's military</w:t>
      </w:r>
      <w:r w:rsidRPr="00C217DC">
        <w:rPr>
          <w:rStyle w:val="StyleUnderline"/>
        </w:rPr>
        <w:t xml:space="preserve"> capabilities </w:t>
      </w:r>
      <w:r w:rsidRPr="00DC0C22">
        <w:rPr>
          <w:rStyle w:val="StyleUnderline"/>
          <w:highlight w:val="yellow"/>
        </w:rPr>
        <w:t xml:space="preserve">may make Beijing </w:t>
      </w:r>
      <w:r w:rsidRPr="00DC0C22">
        <w:rPr>
          <w:rStyle w:val="Emphasis"/>
          <w:highlight w:val="yellow"/>
        </w:rPr>
        <w:t>more willing to escalate a Taiwan crisis</w:t>
      </w:r>
      <w:r w:rsidRPr="00C217DC">
        <w:rPr>
          <w:rStyle w:val="StyleUnderline"/>
        </w:rPr>
        <w:t xml:space="preserve">. In addition to its improved conventional capabilities, China is modernizing its nuclear forces to increase their ability to survive and retaliate following a large-scale U.S. attack. Standard deterrence theory holds that Washington's current ability to destroy most or all of China's nuclear force enhances its bargaining position. </w:t>
      </w:r>
      <w:r w:rsidRPr="00DC0C22">
        <w:rPr>
          <w:rStyle w:val="StyleUnderline"/>
          <w:highlight w:val="yellow"/>
        </w:rPr>
        <w:t xml:space="preserve">China's nuclear modernization might </w:t>
      </w:r>
      <w:r w:rsidRPr="00DC0C22">
        <w:rPr>
          <w:rStyle w:val="Emphasis"/>
          <w:highlight w:val="yellow"/>
        </w:rPr>
        <w:t>remove that check on Chinese action</w:t>
      </w:r>
      <w:r w:rsidRPr="00DC0C22">
        <w:rPr>
          <w:rStyle w:val="StyleUnderline"/>
          <w:highlight w:val="yellow"/>
        </w:rPr>
        <w:t xml:space="preserve">, leading Beijing to behave </w:t>
      </w:r>
      <w:r w:rsidRPr="00DC0C22">
        <w:rPr>
          <w:rStyle w:val="Emphasis"/>
          <w:highlight w:val="yellow"/>
        </w:rPr>
        <w:t>more boldly</w:t>
      </w:r>
      <w:r w:rsidRPr="00C217DC">
        <w:rPr>
          <w:rStyle w:val="StyleUnderline"/>
        </w:rPr>
        <w:t xml:space="preserve"> in future crises than it has in past ones. </w:t>
      </w:r>
      <w:r w:rsidRPr="00DC0C22">
        <w:rPr>
          <w:rStyle w:val="StyleUnderline"/>
          <w:highlight w:val="yellow"/>
        </w:rPr>
        <w:t>A U.S. attempt to preserve its ability to defend Taiwan</w:t>
      </w:r>
      <w:r>
        <w:t xml:space="preserve">, meanwhile, </w:t>
      </w:r>
      <w:r w:rsidRPr="00DC0C22">
        <w:rPr>
          <w:rStyle w:val="StyleUnderline"/>
          <w:highlight w:val="yellow"/>
        </w:rPr>
        <w:t xml:space="preserve">could fuel a </w:t>
      </w:r>
      <w:r w:rsidRPr="00DC0C22">
        <w:rPr>
          <w:rStyle w:val="Emphasis"/>
          <w:highlight w:val="yellow"/>
        </w:rPr>
        <w:t>conventional and nuclear arms race</w:t>
      </w:r>
      <w:r w:rsidRPr="00DC0C22">
        <w:rPr>
          <w:rStyle w:val="StyleUnderline"/>
          <w:highlight w:val="yellow"/>
        </w:rPr>
        <w:t>. Enhancements</w:t>
      </w:r>
      <w:r w:rsidRPr="00C217DC">
        <w:rPr>
          <w:rStyle w:val="StyleUnderline"/>
        </w:rPr>
        <w:t xml:space="preserve"> to U.S. offensive targeting capabilities and strategic ballistic missile defenses </w:t>
      </w:r>
      <w:r w:rsidRPr="00DC0C22">
        <w:rPr>
          <w:rStyle w:val="StyleUnderline"/>
          <w:highlight w:val="yellow"/>
        </w:rPr>
        <w:t>might be interpreted</w:t>
      </w:r>
      <w:r w:rsidRPr="00C217DC">
        <w:rPr>
          <w:rStyle w:val="StyleUnderline"/>
        </w:rPr>
        <w:t xml:space="preserve"> by China </w:t>
      </w:r>
      <w:r w:rsidRPr="00DC0C22">
        <w:rPr>
          <w:rStyle w:val="StyleUnderline"/>
          <w:highlight w:val="yellow"/>
        </w:rPr>
        <w:t xml:space="preserve">as a signal of malign U.S. motives, leading to further Chinese military efforts and </w:t>
      </w:r>
      <w:r w:rsidRPr="00DC0C22">
        <w:rPr>
          <w:rStyle w:val="Emphasis"/>
          <w:highlight w:val="yellow"/>
        </w:rPr>
        <w:t>a general poisoning of U.S.-Chinese relations</w:t>
      </w:r>
      <w:r>
        <w:t>.</w:t>
      </w:r>
    </w:p>
    <w:p w14:paraId="05B20B9A" w14:textId="77777777" w:rsidR="00F24B3B" w:rsidRDefault="00F24B3B" w:rsidP="00F24B3B">
      <w:r w:rsidRPr="00DC0C22">
        <w:rPr>
          <w:rStyle w:val="StyleUnderline"/>
          <w:highlight w:val="yellow"/>
        </w:rPr>
        <w:t>Given such risks, the U</w:t>
      </w:r>
      <w:r>
        <w:t xml:space="preserve">nited </w:t>
      </w:r>
      <w:r w:rsidRPr="00DC0C22">
        <w:rPr>
          <w:rStyle w:val="StyleUnderline"/>
          <w:highlight w:val="yellow"/>
        </w:rPr>
        <w:t>S</w:t>
      </w:r>
      <w:r>
        <w:t xml:space="preserve">tates </w:t>
      </w:r>
      <w:r w:rsidRPr="00DC0C22">
        <w:rPr>
          <w:rStyle w:val="StyleUnderline"/>
          <w:highlight w:val="yellow"/>
        </w:rPr>
        <w:t>should</w:t>
      </w:r>
      <w:r w:rsidRPr="00C217DC">
        <w:rPr>
          <w:rStyle w:val="StyleUnderline"/>
        </w:rPr>
        <w:t xml:space="preserve"> consider </w:t>
      </w:r>
      <w:r w:rsidRPr="00DC0C22">
        <w:rPr>
          <w:rStyle w:val="Emphasis"/>
          <w:highlight w:val="yellow"/>
        </w:rPr>
        <w:t>back</w:t>
      </w:r>
      <w:r w:rsidRPr="00004E87">
        <w:rPr>
          <w:rStyle w:val="Emphasis"/>
        </w:rPr>
        <w:t xml:space="preserve">ing </w:t>
      </w:r>
      <w:r w:rsidRPr="00DC0C22">
        <w:rPr>
          <w:rStyle w:val="Emphasis"/>
          <w:highlight w:val="yellow"/>
        </w:rPr>
        <w:t>away from its commitment</w:t>
      </w:r>
      <w:r w:rsidRPr="00004E87">
        <w:rPr>
          <w:rStyle w:val="Emphasis"/>
        </w:rPr>
        <w:t xml:space="preserve"> to Taiwan</w:t>
      </w:r>
      <w:r w:rsidRPr="00C217DC">
        <w:rPr>
          <w:rStyle w:val="StyleUnderline"/>
        </w:rPr>
        <w:t xml:space="preserve">. </w:t>
      </w:r>
      <w:r w:rsidRPr="00DC0C22">
        <w:rPr>
          <w:rStyle w:val="StyleUnderline"/>
          <w:highlight w:val="yellow"/>
        </w:rPr>
        <w:t xml:space="preserve">This would remove </w:t>
      </w:r>
      <w:r w:rsidRPr="00DC0C22">
        <w:rPr>
          <w:rStyle w:val="Emphasis"/>
          <w:highlight w:val="yellow"/>
        </w:rPr>
        <w:t>the most</w:t>
      </w:r>
      <w:r w:rsidRPr="00004E87">
        <w:rPr>
          <w:rStyle w:val="Emphasis"/>
        </w:rPr>
        <w:t xml:space="preserve"> obvious and </w:t>
      </w:r>
      <w:r w:rsidRPr="00DC0C22">
        <w:rPr>
          <w:rStyle w:val="Emphasis"/>
          <w:highlight w:val="yellow"/>
        </w:rPr>
        <w:t>contentious flash point</w:t>
      </w:r>
      <w:r w:rsidRPr="00C217DC">
        <w:rPr>
          <w:rStyle w:val="StyleUnderline"/>
        </w:rPr>
        <w:t xml:space="preserve"> between the U</w:t>
      </w:r>
      <w:r>
        <w:t xml:space="preserve">nited </w:t>
      </w:r>
      <w:r w:rsidRPr="00C217DC">
        <w:rPr>
          <w:rStyle w:val="StyleUnderline"/>
        </w:rPr>
        <w:t>S</w:t>
      </w:r>
      <w:r>
        <w:t xml:space="preserve">tates </w:t>
      </w:r>
      <w:r w:rsidRPr="00C217DC">
        <w:rPr>
          <w:rStyle w:val="StyleUnderline"/>
        </w:rPr>
        <w:t xml:space="preserve">and China </w:t>
      </w:r>
      <w:r w:rsidRPr="00DC0C22">
        <w:rPr>
          <w:rStyle w:val="StyleUnderline"/>
          <w:highlight w:val="yellow"/>
        </w:rPr>
        <w:t xml:space="preserve">and </w:t>
      </w:r>
      <w:r w:rsidRPr="00DC0C22">
        <w:rPr>
          <w:rStyle w:val="Emphasis"/>
          <w:highlight w:val="yellow"/>
        </w:rPr>
        <w:t>smooth the way for better relations</w:t>
      </w:r>
      <w:r w:rsidRPr="00C217DC">
        <w:rPr>
          <w:rStyle w:val="StyleUnderline"/>
        </w:rPr>
        <w:t xml:space="preserve"> between them in the decades to </w:t>
      </w:r>
      <w:r w:rsidRPr="002E5EE8">
        <w:rPr>
          <w:rStyle w:val="StyleUnderline"/>
        </w:rPr>
        <w:t xml:space="preserve">come. </w:t>
      </w:r>
      <w:r w:rsidRPr="000120B9">
        <w:rPr>
          <w:rStyle w:val="StyleUnderline"/>
          <w:highlight w:val="yellow"/>
        </w:rPr>
        <w:t>Critics</w:t>
      </w:r>
      <w:r>
        <w:t xml:space="preserve"> of such a move </w:t>
      </w:r>
      <w:r w:rsidRPr="000120B9">
        <w:rPr>
          <w:rStyle w:val="StyleUnderline"/>
          <w:highlight w:val="yellow"/>
        </w:rPr>
        <w:t>argue</w:t>
      </w:r>
      <w:r>
        <w:t xml:space="preserve"> that it would result in not only direct costs for the United States and Taiwan but indirect costs as well: </w:t>
      </w:r>
      <w:r w:rsidRPr="000120B9">
        <w:rPr>
          <w:rStyle w:val="StyleUnderline"/>
          <w:highlight w:val="yellow"/>
        </w:rPr>
        <w:t>Beijing would not be satisfied</w:t>
      </w:r>
      <w:r w:rsidRPr="002E5EE8">
        <w:rPr>
          <w:rStyle w:val="StyleUnderline"/>
        </w:rPr>
        <w:t xml:space="preserve"> by such appeasement; instead, it would find its appetite whetted and make even greater demands afterward — spurred by Washington's lost credibility as a defender of its allies. </w:t>
      </w:r>
      <w:r w:rsidRPr="00004E87">
        <w:rPr>
          <w:rStyle w:val="Emphasis"/>
        </w:rPr>
        <w:t xml:space="preserve">The </w:t>
      </w:r>
      <w:r w:rsidRPr="000120B9">
        <w:rPr>
          <w:rStyle w:val="Emphasis"/>
          <w:highlight w:val="yellow"/>
        </w:rPr>
        <w:t>critics are wrong</w:t>
      </w:r>
      <w:r>
        <w:t xml:space="preserve">, however, </w:t>
      </w:r>
      <w:r w:rsidRPr="000120B9">
        <w:rPr>
          <w:rStyle w:val="StyleUnderline"/>
          <w:highlight w:val="yellow"/>
        </w:rPr>
        <w:t>because</w:t>
      </w:r>
      <w:r w:rsidRPr="002E5EE8">
        <w:rPr>
          <w:rStyle w:val="StyleUnderline"/>
        </w:rPr>
        <w:t xml:space="preserve"> territorial concessions are not always bound to fail. Not all adversaries are Hitler, and when they are not, </w:t>
      </w:r>
      <w:r w:rsidRPr="000120B9">
        <w:rPr>
          <w:rStyle w:val="StyleUnderline"/>
          <w:highlight w:val="yellow"/>
        </w:rPr>
        <w:t xml:space="preserve">accommodation can be </w:t>
      </w:r>
      <w:r w:rsidRPr="000120B9">
        <w:rPr>
          <w:rStyle w:val="Emphasis"/>
          <w:highlight w:val="yellow"/>
        </w:rPr>
        <w:t>an effective policy tool.</w:t>
      </w:r>
      <w:r w:rsidRPr="000120B9">
        <w:rPr>
          <w:rStyle w:val="StyleUnderline"/>
          <w:highlight w:val="yellow"/>
        </w:rPr>
        <w:t xml:space="preserve"> When an adversary has limited territorial goals, granting them can lead</w:t>
      </w:r>
      <w:r w:rsidRPr="002E5EE8">
        <w:rPr>
          <w:rStyle w:val="StyleUnderline"/>
        </w:rPr>
        <w:t xml:space="preserve"> not to further demands but rather </w:t>
      </w:r>
      <w:r w:rsidRPr="000120B9">
        <w:rPr>
          <w:rStyle w:val="StyleUnderline"/>
          <w:highlight w:val="yellow"/>
        </w:rPr>
        <w:t xml:space="preserve">to </w:t>
      </w:r>
      <w:r w:rsidRPr="000120B9">
        <w:rPr>
          <w:rStyle w:val="Emphasis"/>
          <w:highlight w:val="yellow"/>
        </w:rPr>
        <w:t>satisfaction with the new status quo</w:t>
      </w:r>
      <w:r w:rsidRPr="000120B9">
        <w:rPr>
          <w:rStyle w:val="StyleUnderline"/>
          <w:highlight w:val="yellow"/>
        </w:rPr>
        <w:t xml:space="preserve"> and </w:t>
      </w:r>
      <w:r w:rsidRPr="000120B9">
        <w:rPr>
          <w:rStyle w:val="Emphasis"/>
          <w:highlight w:val="yellow"/>
        </w:rPr>
        <w:t>a reduction of tension</w:t>
      </w:r>
      <w:r>
        <w:t>.</w:t>
      </w:r>
    </w:p>
    <w:p w14:paraId="1A73D8A2" w14:textId="77777777" w:rsidR="00F24B3B" w:rsidRDefault="00F24B3B" w:rsidP="00F24B3B"/>
    <w:p w14:paraId="694A6F7A" w14:textId="77777777" w:rsidR="00F24B3B" w:rsidRPr="0093783B" w:rsidRDefault="00F24B3B" w:rsidP="00F24B3B">
      <w:pPr>
        <w:pStyle w:val="Heading4"/>
      </w:pPr>
      <w:r w:rsidRPr="006239D6">
        <w:rPr>
          <w:u w:val="single"/>
        </w:rPr>
        <w:t>Second</w:t>
      </w:r>
      <w:r>
        <w:t xml:space="preserve">, a </w:t>
      </w:r>
      <w:r w:rsidRPr="006239D6">
        <w:rPr>
          <w:i/>
          <w:u w:val="single"/>
        </w:rPr>
        <w:t>quid-pro-quo</w:t>
      </w:r>
      <w:r w:rsidRPr="006239D6">
        <w:t xml:space="preserve"> grand bargain</w:t>
      </w:r>
      <w:r>
        <w:t xml:space="preserve"> is key — it </w:t>
      </w:r>
      <w:r>
        <w:rPr>
          <w:u w:val="single"/>
        </w:rPr>
        <w:t>maintains U.S. resolve</w:t>
      </w:r>
      <w:r>
        <w:t xml:space="preserve">. </w:t>
      </w:r>
    </w:p>
    <w:p w14:paraId="67A3971A" w14:textId="77777777" w:rsidR="00F24B3B" w:rsidRDefault="00F24B3B" w:rsidP="00F24B3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09E89CFC" w14:textId="77777777" w:rsidR="00F24B3B" w:rsidRDefault="00F24B3B" w:rsidP="00F24B3B">
      <w:r w:rsidRPr="0093783B">
        <w:rPr>
          <w:rStyle w:val="Emphasis"/>
          <w:highlight w:val="yellow"/>
        </w:rPr>
        <w:t>Insisting on Chinese concessions</w:t>
      </w:r>
      <w:r w:rsidRPr="0093783B">
        <w:rPr>
          <w:rStyle w:val="StyleUnderline"/>
          <w:highlight w:val="yellow"/>
        </w:rPr>
        <w:t xml:space="preserve"> would</w:t>
      </w:r>
      <w:r>
        <w:t xml:space="preserve"> also </w:t>
      </w:r>
      <w:r w:rsidRPr="006239D6">
        <w:rPr>
          <w:rStyle w:val="StyleUnderline"/>
          <w:highlight w:val="yellow"/>
        </w:rPr>
        <w:t xml:space="preserve">demonstrate </w:t>
      </w:r>
      <w:r w:rsidRPr="0093783B">
        <w:rPr>
          <w:rStyle w:val="Emphasis"/>
          <w:highlight w:val="yellow"/>
        </w:rPr>
        <w:t>U.S. resolve</w:t>
      </w:r>
      <w:r w:rsidRPr="006239D6">
        <w:rPr>
          <w:rStyle w:val="StyleUnderline"/>
          <w:highlight w:val="yellow"/>
        </w:rPr>
        <w:t xml:space="preserve"> to protect American interests. By making its willingness to end its commitment to Taiwan </w:t>
      </w:r>
      <w:r w:rsidRPr="0093783B">
        <w:rPr>
          <w:rStyle w:val="Emphasis"/>
          <w:highlight w:val="yellow"/>
        </w:rPr>
        <w:t>contingent on Chinese concessions</w:t>
      </w:r>
      <w:r w:rsidRPr="006239D6">
        <w:rPr>
          <w:rStyle w:val="StyleUnderline"/>
          <w:highlight w:val="yellow"/>
        </w:rPr>
        <w:t>, the U</w:t>
      </w:r>
      <w:r>
        <w:t xml:space="preserve">nited </w:t>
      </w:r>
      <w:r w:rsidRPr="006239D6">
        <w:rPr>
          <w:rStyle w:val="StyleUnderline"/>
          <w:highlight w:val="yellow"/>
        </w:rPr>
        <w:t>S</w:t>
      </w:r>
      <w:r>
        <w:t xml:space="preserve">tates </w:t>
      </w:r>
      <w:r w:rsidRPr="006239D6">
        <w:rPr>
          <w:rStyle w:val="StyleUnderline"/>
          <w:highlight w:val="yellow"/>
        </w:rPr>
        <w:t xml:space="preserve">would make clear that it is </w:t>
      </w:r>
      <w:r w:rsidRPr="0093783B">
        <w:rPr>
          <w:rStyle w:val="Emphasis"/>
          <w:highlight w:val="yellow"/>
        </w:rPr>
        <w:t>willing to run the risk</w:t>
      </w:r>
      <w:r w:rsidRPr="006239D6">
        <w:rPr>
          <w:rStyle w:val="StyleUnderline"/>
          <w:highlight w:val="yellow"/>
        </w:rPr>
        <w:t xml:space="preserve"> of protecting Taiwan and its allies' interests in the South China and East China Seas, </w:t>
      </w:r>
      <w:r w:rsidRPr="006239D6">
        <w:rPr>
          <w:rStyle w:val="Emphasis"/>
          <w:highlight w:val="yellow"/>
        </w:rPr>
        <w:t>if</w:t>
      </w:r>
      <w:r w:rsidRPr="006239D6">
        <w:rPr>
          <w:rStyle w:val="StyleUnderline"/>
          <w:highlight w:val="yellow"/>
        </w:rPr>
        <w:t xml:space="preserve"> China were uncompromising</w:t>
      </w:r>
      <w:r>
        <w:t xml:space="preserve">. Once again, the key issue from the U.S. perspective comes back to information—if China is more likely to have unlimited aims, then the risks of U.S. accommodation are larger and the United States should therefore be less willing to adopt this strategy. As argued above, </w:t>
      </w:r>
      <w:r w:rsidRPr="009A531D">
        <w:rPr>
          <w:rStyle w:val="StyleUnderline"/>
        </w:rPr>
        <w:t>China's refusal to accept a grand bargain, especially one that is so clearly weighted toward its interests</w:t>
      </w:r>
      <w:r>
        <w:t xml:space="preserve"> (unless China is determined to push the United States out of Northeast Asia), </w:t>
      </w:r>
      <w:r w:rsidRPr="009A531D">
        <w:rPr>
          <w:rStyle w:val="StyleUnderline"/>
        </w:rPr>
        <w:t xml:space="preserve">would indicate more ambitious Chinese aims. Thus, </w:t>
      </w:r>
      <w:r w:rsidRPr="006239D6">
        <w:rPr>
          <w:rStyle w:val="Emphasis"/>
          <w:highlight w:val="yellow"/>
        </w:rPr>
        <w:t>compared to unilateral concessions</w:t>
      </w:r>
      <w:r w:rsidRPr="006239D6">
        <w:rPr>
          <w:rStyle w:val="StyleUnderline"/>
          <w:highlight w:val="yellow"/>
        </w:rPr>
        <w:t>, insisting on a package deal that included</w:t>
      </w:r>
      <w:r w:rsidRPr="009A531D">
        <w:rPr>
          <w:rStyle w:val="StyleUnderline"/>
        </w:rPr>
        <w:t xml:space="preserve"> Chinese </w:t>
      </w:r>
      <w:r w:rsidRPr="006239D6">
        <w:rPr>
          <w:rStyle w:val="StyleUnderline"/>
          <w:highlight w:val="yellow"/>
        </w:rPr>
        <w:t xml:space="preserve">concessions would </w:t>
      </w:r>
      <w:r w:rsidRPr="006239D6">
        <w:rPr>
          <w:rStyle w:val="Emphasis"/>
          <w:highlight w:val="yellow"/>
        </w:rPr>
        <w:t>demonstrate a higher level of U.S. resolve</w:t>
      </w:r>
      <w:r w:rsidRPr="009A531D">
        <w:rPr>
          <w:rStyle w:val="StyleUnderline"/>
        </w:rPr>
        <w:t xml:space="preserve">. In addition, </w:t>
      </w:r>
      <w:r w:rsidRPr="006239D6">
        <w:rPr>
          <w:rStyle w:val="StyleUnderline"/>
          <w:highlight w:val="yellow"/>
        </w:rPr>
        <w:t>resolution of the maritime disputes would directly increase U.S. security by eliminating disputes that</w:t>
      </w:r>
      <w:r w:rsidRPr="009A531D">
        <w:rPr>
          <w:rStyle w:val="StyleUnderline"/>
        </w:rPr>
        <w:t xml:space="preserve">, via alliance commitments, </w:t>
      </w:r>
      <w:r w:rsidRPr="006239D6">
        <w:rPr>
          <w:rStyle w:val="StyleUnderline"/>
          <w:highlight w:val="yellow"/>
        </w:rPr>
        <w:t>could draw the U</w:t>
      </w:r>
      <w:r>
        <w:t xml:space="preserve">nited </w:t>
      </w:r>
      <w:r w:rsidRPr="006239D6">
        <w:rPr>
          <w:rStyle w:val="StyleUnderline"/>
          <w:highlight w:val="yellow"/>
        </w:rPr>
        <w:t>S</w:t>
      </w:r>
      <w:r>
        <w:t xml:space="preserve">tates </w:t>
      </w:r>
      <w:r w:rsidRPr="006239D6">
        <w:rPr>
          <w:rStyle w:val="StyleUnderline"/>
          <w:highlight w:val="yellow"/>
        </w:rPr>
        <w:t xml:space="preserve">into </w:t>
      </w:r>
      <w:r w:rsidRPr="006239D6">
        <w:rPr>
          <w:rStyle w:val="Emphasis"/>
          <w:highlight w:val="yellow"/>
        </w:rPr>
        <w:t>dangerous crises</w:t>
      </w:r>
      <w:r w:rsidRPr="009A531D">
        <w:rPr>
          <w:rStyle w:val="StyleUnderline"/>
        </w:rPr>
        <w:t xml:space="preserve"> with China</w:t>
      </w:r>
      <w:r>
        <w:t>.</w:t>
      </w:r>
    </w:p>
    <w:p w14:paraId="3BDB2F89" w14:textId="77777777" w:rsidR="00F24B3B" w:rsidRPr="00795797" w:rsidRDefault="00F24B3B" w:rsidP="00F24B3B"/>
    <w:p w14:paraId="62BB7941" w14:textId="77777777" w:rsidR="00F24B3B" w:rsidRDefault="00F24B3B" w:rsidP="00F24B3B">
      <w:pPr>
        <w:pStyle w:val="Heading2"/>
      </w:pPr>
      <w:r>
        <w:t>1NC</w:t>
      </w:r>
    </w:p>
    <w:p w14:paraId="4D278E53" w14:textId="77777777" w:rsidR="0011555F" w:rsidRDefault="0011555F" w:rsidP="0011555F">
      <w:pPr>
        <w:pStyle w:val="Heading3"/>
      </w:pPr>
      <w:r>
        <w:t>1NC — Strategic Clarity CP</w:t>
      </w:r>
    </w:p>
    <w:p w14:paraId="018BEC95" w14:textId="77777777" w:rsidR="0011555F" w:rsidRDefault="0011555F" w:rsidP="0011555F">
      <w:pPr>
        <w:pStyle w:val="Heading4"/>
      </w:pPr>
      <w:r>
        <w:t xml:space="preserve">Next off is the </w:t>
      </w:r>
      <w:r>
        <w:rPr>
          <w:u w:val="single"/>
        </w:rPr>
        <w:t>Strategic Clarity Counterplan</w:t>
      </w:r>
      <w:r>
        <w:t>.</w:t>
      </w:r>
    </w:p>
    <w:p w14:paraId="6FFFCF37" w14:textId="77777777" w:rsidR="0011555F" w:rsidRPr="00BC7698" w:rsidRDefault="0011555F" w:rsidP="0011555F">
      <w:r>
        <w:t xml:space="preserve"> </w:t>
      </w:r>
    </w:p>
    <w:p w14:paraId="43BD6EF0" w14:textId="77777777" w:rsidR="0011555F" w:rsidRDefault="0011555F" w:rsidP="0011555F">
      <w:pPr>
        <w:pStyle w:val="Heading4"/>
      </w:pPr>
      <w:r w:rsidRPr="00BC7698">
        <w:t xml:space="preserve">The United States federal government should openly clarify that it would defend Taiwan against unprovoked Chinese aggression and reinforce its military capability to defend Taiwan. </w:t>
      </w:r>
    </w:p>
    <w:p w14:paraId="5555B93D" w14:textId="77777777" w:rsidR="0011555F" w:rsidRDefault="0011555F" w:rsidP="0011555F"/>
    <w:p w14:paraId="54B04103" w14:textId="77777777" w:rsidR="0011555F" w:rsidRPr="004E3419" w:rsidRDefault="0011555F" w:rsidP="0011555F">
      <w:pPr>
        <w:pStyle w:val="Heading4"/>
      </w:pPr>
      <w:r>
        <w:t xml:space="preserve">The counterplan </w:t>
      </w:r>
      <w:r w:rsidRPr="004E3419">
        <w:rPr>
          <w:u w:val="single"/>
        </w:rPr>
        <w:t>deters</w:t>
      </w:r>
      <w:r>
        <w:t xml:space="preserve"> China from acting aggressively toward Taiwan — U.S. strategic ambiguity is the </w:t>
      </w:r>
      <w:r w:rsidRPr="004E3419">
        <w:rPr>
          <w:u w:val="single"/>
        </w:rPr>
        <w:t>only reason</w:t>
      </w:r>
      <w:r>
        <w:t xml:space="preserve"> they might miscalculate and invade. </w:t>
      </w:r>
    </w:p>
    <w:p w14:paraId="08BAE07E" w14:textId="77777777" w:rsidR="0011555F" w:rsidRPr="00F5715D" w:rsidRDefault="0011555F" w:rsidP="0011555F">
      <w:r w:rsidRPr="00F5715D">
        <w:rPr>
          <w:rStyle w:val="Style13ptBold"/>
        </w:rPr>
        <w:t xml:space="preserve">Colby and </w:t>
      </w:r>
      <w:proofErr w:type="spellStart"/>
      <w:r w:rsidRPr="00F5715D">
        <w:rPr>
          <w:rStyle w:val="Style13ptBold"/>
        </w:rPr>
        <w:t>Slocombe</w:t>
      </w:r>
      <w:proofErr w:type="spellEnd"/>
      <w:r w:rsidRPr="00F5715D">
        <w:rPr>
          <w:rStyle w:val="Style13ptBold"/>
        </w:rPr>
        <w:t xml:space="preserve"> 16</w:t>
      </w:r>
      <w:r>
        <w:t xml:space="preserve"> — Elbridge Colby, </w:t>
      </w:r>
      <w:r w:rsidRPr="00504CD4">
        <w:t>Robert M. Gates Senior Fellow at the Center for a New American Security</w:t>
      </w:r>
      <w:r>
        <w:t>, M</w:t>
      </w:r>
      <w:r w:rsidRPr="00DE1697">
        <w:t>ember of the Council on Foreign Relations and the International</w:t>
      </w:r>
      <w:r>
        <w:t xml:space="preserve"> Institute of Strategic Studies, formerly served as a Policy A</w:t>
      </w:r>
      <w:r w:rsidRPr="00177C06">
        <w:t>dvisor to the Secretary of Defense’s Representative for the new Strategi</w:t>
      </w:r>
      <w:r>
        <w:t>c Arms Reduction Treaty, as an Expert A</w:t>
      </w:r>
      <w:r w:rsidRPr="00177C06">
        <w:t>dvisor to the Congressional Strategic Posture Commission, as a staff member on the President’s Commission on the Intelligence Capabilities of the U.S. Regarding WMD, with the Coalition Provisional Authority in Iraq</w:t>
      </w:r>
      <w:r>
        <w:t xml:space="preserve">, and with the State Department, </w:t>
      </w:r>
      <w:r w:rsidRPr="00616F4B">
        <w:t>recipient of the Exceptional Public Service Award from the Office of the Secretary of Defense and of the Superior and Meritorious Honor Award</w:t>
      </w:r>
      <w:r>
        <w:t xml:space="preserve">s from the Department of State, holds a J.D. from Yale Law School, and Walter </w:t>
      </w:r>
      <w:proofErr w:type="spellStart"/>
      <w:r>
        <w:t>Slocombe</w:t>
      </w:r>
      <w:proofErr w:type="spellEnd"/>
      <w:r>
        <w:t xml:space="preserve">, </w:t>
      </w:r>
      <w:r w:rsidRPr="00BE7ABD">
        <w:t xml:space="preserve">Senior Counsel </w:t>
      </w:r>
      <w:r>
        <w:t xml:space="preserve">at </w:t>
      </w:r>
      <w:proofErr w:type="spellStart"/>
      <w:r>
        <w:t>Caplin</w:t>
      </w:r>
      <w:proofErr w:type="spellEnd"/>
      <w:r>
        <w:t xml:space="preserve"> &amp; Drysdale—a law firm, former </w:t>
      </w:r>
      <w:r w:rsidRPr="00BE7ABD">
        <w:t xml:space="preserve">Under </w:t>
      </w:r>
      <w:r>
        <w:t xml:space="preserve">Secretary of Defense for Policy, former </w:t>
      </w:r>
      <w:r w:rsidRPr="00BE7ABD">
        <w:t xml:space="preserve">Senior Advisor for National Defense in the Coalition </w:t>
      </w:r>
      <w:r>
        <w:t xml:space="preserve">Provisional Authority for Iraq, former Member of </w:t>
      </w:r>
      <w:r w:rsidRPr="00BE7ABD">
        <w:t>the Commission on the Intelligence Capabilities of the United States Regarding Weapons of Mass Destruction</w:t>
      </w:r>
      <w:r>
        <w:t xml:space="preserve">, holds a J.D. from Harvard Law School, 2016 (“U.S. ‘Ambiguity’ on Taiwan Is Dangerous,” </w:t>
      </w:r>
      <w:r>
        <w:rPr>
          <w:i/>
        </w:rPr>
        <w:t>Wall Street Journal</w:t>
      </w:r>
      <w:r>
        <w:t>, May 23</w:t>
      </w:r>
      <w:r w:rsidRPr="00F5715D">
        <w:rPr>
          <w:vertAlign w:val="superscript"/>
        </w:rPr>
        <w:t>rd</w:t>
      </w:r>
      <w:r>
        <w:t xml:space="preserve">, Available Online at </w:t>
      </w:r>
      <w:hyperlink r:id="rId11" w:history="1">
        <w:r w:rsidRPr="00A12EFE">
          <w:rPr>
            <w:rStyle w:val="Hyperlink"/>
          </w:rPr>
          <w:t>http://www.wsj.com/articles/u-s-ambiguity-on-taiwan-is-dangerous-1464022837</w:t>
        </w:r>
      </w:hyperlink>
      <w:r>
        <w:t>, Accessed 06-28-2016)</w:t>
      </w:r>
    </w:p>
    <w:p w14:paraId="0442F16F" w14:textId="77777777" w:rsidR="0011555F" w:rsidRDefault="0011555F" w:rsidP="0011555F">
      <w:r w:rsidRPr="006C6211">
        <w:rPr>
          <w:rStyle w:val="StyleUnderline"/>
        </w:rPr>
        <w:t xml:space="preserve">If China were to attack Taiwan, would American forces come to the island’s defense? It is hard to know because </w:t>
      </w:r>
      <w:r w:rsidRPr="00E50296">
        <w:rPr>
          <w:rStyle w:val="StyleUnderline"/>
          <w:highlight w:val="yellow"/>
        </w:rPr>
        <w:t>the U.S. maintains a policy of “</w:t>
      </w:r>
      <w:r w:rsidRPr="00E50296">
        <w:rPr>
          <w:rStyle w:val="Emphasis"/>
          <w:highlight w:val="yellow"/>
        </w:rPr>
        <w:t>strategic ambiguity</w:t>
      </w:r>
      <w:r w:rsidRPr="00E50296">
        <w:rPr>
          <w:rStyle w:val="StyleUnderline"/>
          <w:highlight w:val="yellow"/>
        </w:rPr>
        <w:t>”</w:t>
      </w:r>
      <w:r w:rsidRPr="006C6211">
        <w:rPr>
          <w:rStyle w:val="StyleUnderline"/>
        </w:rPr>
        <w:t xml:space="preserve"> concerning how it would respond. </w:t>
      </w:r>
      <w:r w:rsidRPr="00E50296">
        <w:rPr>
          <w:rStyle w:val="StyleUnderline"/>
          <w:highlight w:val="yellow"/>
        </w:rPr>
        <w:t>It’s time for that to change</w:t>
      </w:r>
      <w:r>
        <w:t>.</w:t>
      </w:r>
    </w:p>
    <w:p w14:paraId="1734D085" w14:textId="77777777" w:rsidR="0011555F" w:rsidRDefault="0011555F" w:rsidP="0011555F">
      <w:r w:rsidRPr="00EE5792">
        <w:rPr>
          <w:rStyle w:val="StyleUnderline"/>
          <w:highlight w:val="yellow"/>
        </w:rPr>
        <w:t>The T</w:t>
      </w:r>
      <w:r>
        <w:t xml:space="preserve">aiwan </w:t>
      </w:r>
      <w:r w:rsidRPr="00EE5792">
        <w:rPr>
          <w:rStyle w:val="StyleUnderline"/>
          <w:highlight w:val="yellow"/>
        </w:rPr>
        <w:t>R</w:t>
      </w:r>
      <w:r>
        <w:t xml:space="preserve">elations </w:t>
      </w:r>
      <w:r w:rsidRPr="00EE5792">
        <w:rPr>
          <w:rStyle w:val="StyleUnderline"/>
          <w:highlight w:val="yellow"/>
        </w:rPr>
        <w:t>A</w:t>
      </w:r>
      <w:r>
        <w:t xml:space="preserve">ct of 1979 </w:t>
      </w:r>
      <w:r w:rsidRPr="00EE5792">
        <w:rPr>
          <w:rStyle w:val="StyleUnderline"/>
          <w:highlight w:val="yellow"/>
        </w:rPr>
        <w:t>states only that the U.S. would regard</w:t>
      </w:r>
      <w:r w:rsidRPr="006C6211">
        <w:rPr>
          <w:rStyle w:val="StyleUnderline"/>
        </w:rPr>
        <w:t xml:space="preserve"> such </w:t>
      </w:r>
      <w:r w:rsidRPr="00EE5792">
        <w:rPr>
          <w:rStyle w:val="StyleUnderline"/>
          <w:highlight w:val="yellow"/>
        </w:rPr>
        <w:t>an attack as of “grave concern,”</w:t>
      </w:r>
      <w:r w:rsidRPr="006C6211">
        <w:rPr>
          <w:rStyle w:val="StyleUnderline"/>
        </w:rPr>
        <w:t xml:space="preserve"> and only commits the U.S. to maintaining the ability to defend the island. </w:t>
      </w:r>
      <w:r w:rsidRPr="00EE5792">
        <w:rPr>
          <w:rStyle w:val="StyleUnderline"/>
          <w:highlight w:val="yellow"/>
        </w:rPr>
        <w:t>This is a much less firm commitment</w:t>
      </w:r>
      <w:r w:rsidRPr="006C6211">
        <w:rPr>
          <w:rStyle w:val="StyleUnderline"/>
        </w:rPr>
        <w:t xml:space="preserve"> than the U.S. offers in NATO and to allies Japan and South Korea. But the U.S. stakes in defending a democratic Taiwan and maintaining the credibility of the overall U.S. alliance structure are no less significant</w:t>
      </w:r>
      <w:r>
        <w:t>.</w:t>
      </w:r>
    </w:p>
    <w:p w14:paraId="603043B3" w14:textId="77777777" w:rsidR="0011555F" w:rsidRDefault="0011555F" w:rsidP="0011555F">
      <w:r w:rsidRPr="006C6211">
        <w:rPr>
          <w:rStyle w:val="StyleUnderline"/>
        </w:rPr>
        <w:t>The benefits of this approach long outweighed its risks</w:t>
      </w:r>
      <w:r>
        <w:t>. It preserved flexibility, was less offensive to Beijing and signaled to Taipei the need to tread gingerly on sovereignty issues. Beijing meanwhile appeared content to try honey rather than vinegar in coaxing Taiwan toward unification.</w:t>
      </w:r>
    </w:p>
    <w:p w14:paraId="36A20B83" w14:textId="77777777" w:rsidR="0011555F" w:rsidRDefault="0011555F" w:rsidP="0011555F">
      <w:r>
        <w:t>Moreover, China lacked the military capabilities to subjugate Taiwan. The U.S. was so dominant militarily that Beijing’s only plausible course was to tolerate the status quo.</w:t>
      </w:r>
    </w:p>
    <w:p w14:paraId="01A06022" w14:textId="77777777" w:rsidR="0011555F" w:rsidRDefault="0011555F" w:rsidP="0011555F">
      <w:r w:rsidRPr="006C6211">
        <w:rPr>
          <w:rStyle w:val="StyleUnderline"/>
        </w:rPr>
        <w:t>But this calculus no longer obtains. The military balance is shifting in Beijing’s favor. Sources as diverse as Taiwan’s government and the RAND Corporation have publicly judged that within a few short years any U.S. defense of the island will be extremely demanding. Blocking a Chinese assault will still be possible for the U.S., but it will be harder, riskier and more costly than before</w:t>
      </w:r>
      <w:r>
        <w:t>.</w:t>
      </w:r>
    </w:p>
    <w:p w14:paraId="0094AD08" w14:textId="77777777" w:rsidR="0011555F" w:rsidRDefault="0011555F" w:rsidP="0011555F">
      <w:r w:rsidRPr="006C6211">
        <w:rPr>
          <w:rStyle w:val="StyleUnderline"/>
        </w:rPr>
        <w:t xml:space="preserve">This means that </w:t>
      </w:r>
      <w:r w:rsidRPr="00EE5792">
        <w:rPr>
          <w:rStyle w:val="StyleUnderline"/>
          <w:highlight w:val="yellow"/>
        </w:rPr>
        <w:t>the situation is changing from one in which Beijing would have been foolhardy to attack Taiwan to one in which it may seem</w:t>
      </w:r>
      <w:r w:rsidRPr="006C6211">
        <w:rPr>
          <w:rStyle w:val="StyleUnderline"/>
        </w:rPr>
        <w:t xml:space="preserve"> </w:t>
      </w:r>
      <w:r w:rsidRPr="00EE3C4D">
        <w:rPr>
          <w:rStyle w:val="Emphasis"/>
        </w:rPr>
        <w:t xml:space="preserve">an </w:t>
      </w:r>
      <w:r w:rsidRPr="00EE3C4D">
        <w:rPr>
          <w:rStyle w:val="Emphasis"/>
          <w:highlight w:val="yellow"/>
        </w:rPr>
        <w:t>increasingly viable</w:t>
      </w:r>
      <w:r w:rsidRPr="00EE3C4D">
        <w:rPr>
          <w:rStyle w:val="Emphasis"/>
        </w:rPr>
        <w:t xml:space="preserve"> option</w:t>
      </w:r>
      <w:r w:rsidRPr="006C6211">
        <w:rPr>
          <w:rStyle w:val="StyleUnderline"/>
        </w:rPr>
        <w:t>. Beijing may even deem it necessary to keep alive its ambition of uniting the island with the mainland</w:t>
      </w:r>
      <w:r>
        <w:t>.</w:t>
      </w:r>
    </w:p>
    <w:p w14:paraId="62BEB39E" w14:textId="77777777" w:rsidR="0011555F" w:rsidRDefault="0011555F" w:rsidP="0011555F">
      <w:r>
        <w:t>Polls show that Taiwan’s residents overwhelmingly prefer the status quo or independence, and fewer identify as Chinese as time goes on. Given that there are already substantial economic links with the mainland, why should Beijing expect support for unification to grow suddenly, particularly in light of China’s turn away from liberalization under Xi Jinping and the discouraging example of Hong Kong?</w:t>
      </w:r>
    </w:p>
    <w:p w14:paraId="48FDA414" w14:textId="77777777" w:rsidR="0011555F" w:rsidRDefault="0011555F" w:rsidP="0011555F">
      <w:r>
        <w:t xml:space="preserve">Thus, </w:t>
      </w:r>
      <w:r w:rsidRPr="003D1D52">
        <w:rPr>
          <w:rStyle w:val="StyleUnderline"/>
        </w:rPr>
        <w:t>sooner or later, China may decide that Taiwan is very unlikely to simply fall into its lap—and will be increasingly tempted to turn to coercion</w:t>
      </w:r>
      <w:r>
        <w:t>.</w:t>
      </w:r>
    </w:p>
    <w:p w14:paraId="458C5F2B" w14:textId="77777777" w:rsidR="0011555F" w:rsidRDefault="0011555F" w:rsidP="0011555F">
      <w:r w:rsidRPr="003D1D52">
        <w:rPr>
          <w:rStyle w:val="StyleUnderline"/>
        </w:rPr>
        <w:t xml:space="preserve">This emerging situation is particularly dangerous because </w:t>
      </w:r>
      <w:r w:rsidRPr="00EE5792">
        <w:rPr>
          <w:rStyle w:val="StyleUnderline"/>
          <w:highlight w:val="yellow"/>
        </w:rPr>
        <w:t>ambiguity can heighten the likelihood of war when military strength becomes more evenly balanced. History is replete with examples</w:t>
      </w:r>
      <w:r w:rsidRPr="003D1D52">
        <w:rPr>
          <w:rStyle w:val="StyleUnderline"/>
        </w:rPr>
        <w:t xml:space="preserve"> of countries starting wars, even against much stronger powers, based on the belief that their strength or resolve over some issue was greater than that of their foes, and that their opponents wouldn’t fight at all or hard enough. Thus Kim Il Sung invaded South Korea in 1950, with Soviet and Chinese support, believing the U.S. wouldn’t come to the South’s defense</w:t>
      </w:r>
      <w:r>
        <w:t>.</w:t>
      </w:r>
    </w:p>
    <w:p w14:paraId="352BCE89" w14:textId="77777777" w:rsidR="0011555F" w:rsidRDefault="0011555F" w:rsidP="0011555F">
      <w:r w:rsidRPr="00EE5792">
        <w:rPr>
          <w:rStyle w:val="StyleUnderline"/>
          <w:highlight w:val="yellow"/>
        </w:rPr>
        <w:t>Beijing could make a</w:t>
      </w:r>
      <w:r w:rsidRPr="003D1D52">
        <w:rPr>
          <w:rStyle w:val="StyleUnderline"/>
        </w:rPr>
        <w:t xml:space="preserve"> similar </w:t>
      </w:r>
      <w:r w:rsidRPr="00EE5792">
        <w:rPr>
          <w:rStyle w:val="StyleUnderline"/>
          <w:highlight w:val="yellow"/>
        </w:rPr>
        <w:t>miscalculation about U.S. resolve over Taiwan</w:t>
      </w:r>
      <w:r w:rsidRPr="003D1D52">
        <w:rPr>
          <w:rStyle w:val="StyleUnderline"/>
        </w:rPr>
        <w:t>. It might well assess U.S. ambiguity as indicating that, confronted with a tough and costly fight over Taiwan, the U.S. would decide not to go to war or not to fight hard enough to prevent Beijing from achieving its core goals</w:t>
      </w:r>
      <w:r>
        <w:t>.</w:t>
      </w:r>
    </w:p>
    <w:p w14:paraId="6C9F3668" w14:textId="77777777" w:rsidR="0011555F" w:rsidRDefault="0011555F" w:rsidP="0011555F">
      <w:r w:rsidRPr="003D1D52">
        <w:rPr>
          <w:rStyle w:val="StyleUnderline"/>
        </w:rPr>
        <w:t xml:space="preserve">This perilous situation will only grow worse as China gets stronger. </w:t>
      </w:r>
      <w:r w:rsidRPr="008D528A">
        <w:rPr>
          <w:rStyle w:val="StyleUnderline"/>
          <w:highlight w:val="yellow"/>
        </w:rPr>
        <w:t xml:space="preserve">For the sake of deterrence and stability, it is essential that Beijing understand that using force would mean </w:t>
      </w:r>
      <w:r w:rsidRPr="008D528A">
        <w:rPr>
          <w:rStyle w:val="Emphasis"/>
          <w:highlight w:val="yellow"/>
        </w:rPr>
        <w:t>a stout U.S. intervention</w:t>
      </w:r>
      <w:r>
        <w:t>.</w:t>
      </w:r>
    </w:p>
    <w:p w14:paraId="32F72F6A" w14:textId="77777777" w:rsidR="0011555F" w:rsidRDefault="0011555F" w:rsidP="0011555F">
      <w:r w:rsidRPr="003D1D52">
        <w:rPr>
          <w:rStyle w:val="StyleUnderline"/>
        </w:rPr>
        <w:t xml:space="preserve">To contribute to this deterrent, </w:t>
      </w:r>
      <w:r w:rsidRPr="008D528A">
        <w:rPr>
          <w:rStyle w:val="StyleUnderline"/>
          <w:highlight w:val="yellow"/>
        </w:rPr>
        <w:t>the U.S. should</w:t>
      </w:r>
      <w:r>
        <w:t xml:space="preserve"> pursue two paths. First, it should </w:t>
      </w:r>
      <w:r w:rsidRPr="008D528A">
        <w:rPr>
          <w:rStyle w:val="StyleUnderline"/>
          <w:highlight w:val="yellow"/>
        </w:rPr>
        <w:t>reinforce its military capability to defend Taiwan</w:t>
      </w:r>
      <w:r w:rsidRPr="003D1D52">
        <w:rPr>
          <w:rStyle w:val="StyleUnderline"/>
        </w:rPr>
        <w:t>, impose costs on China and lessen the costs and risks to itself of doing so</w:t>
      </w:r>
      <w:r>
        <w:t>.</w:t>
      </w:r>
    </w:p>
    <w:p w14:paraId="4FE2C442" w14:textId="77777777" w:rsidR="0011555F" w:rsidRDefault="0011555F" w:rsidP="0011555F">
      <w:r>
        <w:t xml:space="preserve">Second, </w:t>
      </w:r>
      <w:r w:rsidRPr="008D528A">
        <w:rPr>
          <w:rStyle w:val="StyleUnderline"/>
          <w:highlight w:val="yellow"/>
        </w:rPr>
        <w:t>Washington should</w:t>
      </w:r>
      <w:r w:rsidRPr="003D1D52">
        <w:rPr>
          <w:rStyle w:val="StyleUnderline"/>
        </w:rPr>
        <w:t xml:space="preserve"> bolster the credibility of its “no use of force” policy by making clearer the conditions under which it would fight. In particular, it should </w:t>
      </w:r>
      <w:r w:rsidRPr="00EE3C4D">
        <w:rPr>
          <w:rStyle w:val="Emphasis"/>
          <w:highlight w:val="yellow"/>
        </w:rPr>
        <w:t>openly</w:t>
      </w:r>
      <w:r w:rsidRPr="00EE3C4D">
        <w:rPr>
          <w:rStyle w:val="Emphasis"/>
        </w:rPr>
        <w:t xml:space="preserve"> and forthrightly </w:t>
      </w:r>
      <w:r w:rsidRPr="00EE3C4D">
        <w:rPr>
          <w:rStyle w:val="Emphasis"/>
          <w:highlight w:val="yellow"/>
        </w:rPr>
        <w:t>specify</w:t>
      </w:r>
      <w:r w:rsidRPr="008D528A">
        <w:rPr>
          <w:rStyle w:val="StyleUnderline"/>
          <w:highlight w:val="yellow"/>
        </w:rPr>
        <w:t xml:space="preserve"> that the U.S. would defend Taiwan against unprovoked Chinese aggression. Clarifying</w:t>
      </w:r>
      <w:r w:rsidRPr="003D1D52">
        <w:rPr>
          <w:rStyle w:val="StyleUnderline"/>
        </w:rPr>
        <w:t xml:space="preserve"> these circumstances </w:t>
      </w:r>
      <w:r w:rsidRPr="008D528A">
        <w:rPr>
          <w:rStyle w:val="StyleUnderline"/>
          <w:highlight w:val="yellow"/>
        </w:rPr>
        <w:t>would reduce the risk that Beijing would think it can assault Taiwan without triggering a serious U.S. defense</w:t>
      </w:r>
      <w:r w:rsidRPr="003D1D52">
        <w:rPr>
          <w:rStyle w:val="StyleUnderline"/>
        </w:rPr>
        <w:t xml:space="preserve"> of the island</w:t>
      </w:r>
      <w:r>
        <w:t>.</w:t>
      </w:r>
    </w:p>
    <w:p w14:paraId="498FEE25" w14:textId="77777777" w:rsidR="0011555F" w:rsidRDefault="0011555F" w:rsidP="0011555F">
      <w:r w:rsidRPr="002F76F9">
        <w:rPr>
          <w:rStyle w:val="StyleUnderline"/>
        </w:rPr>
        <w:t>Washington should also press Taipei to upgrade its own defenses and to avoid actions that could justifiably be seen as unreasonable. The most prominent element of this must be political restraint and coordination with Washington by Taipei</w:t>
      </w:r>
      <w:r>
        <w:t>.</w:t>
      </w:r>
    </w:p>
    <w:p w14:paraId="31AFD6F0" w14:textId="77777777" w:rsidR="0011555F" w:rsidRDefault="0011555F" w:rsidP="0011555F">
      <w:r w:rsidRPr="002F76F9">
        <w:rPr>
          <w:rStyle w:val="StyleUnderline"/>
        </w:rPr>
        <w:t>At the same time, it is unreasonable for the people of Taiwan to expect Americans to be more vigorous in their defense than they are</w:t>
      </w:r>
      <w:r>
        <w:t xml:space="preserve">. As annual Chinese defense spending has ballooned in recent years, Taiwan’s has merely inched to $11 billion from $10 billion. </w:t>
      </w:r>
      <w:r w:rsidRPr="002F76F9">
        <w:rPr>
          <w:rStyle w:val="StyleUnderline"/>
        </w:rPr>
        <w:t>Taiwan should commit to spending at least 2.5% of its GDP on defense</w:t>
      </w:r>
      <w:r>
        <w:t xml:space="preserve"> (which is what South Korea spends in the face of a far less capable North Korea), </w:t>
      </w:r>
      <w:r w:rsidRPr="002F76F9">
        <w:rPr>
          <w:rStyle w:val="StyleUnderline"/>
        </w:rPr>
        <w:t>up from about 2% today, and should shift its own defense investments from “shiny objects” like F-16s toward capabilities more closely tied to repelling a Chinese attack, such as anti-ship and anti-air systems, mines and special forces</w:t>
      </w:r>
      <w:r>
        <w:t>.</w:t>
      </w:r>
    </w:p>
    <w:p w14:paraId="41D57254" w14:textId="77777777" w:rsidR="0011555F" w:rsidRDefault="0011555F" w:rsidP="0011555F">
      <w:r w:rsidRPr="002F76F9">
        <w:rPr>
          <w:rStyle w:val="StyleUnderline"/>
        </w:rPr>
        <w:t xml:space="preserve">Clarifying U.S. commitments to Taiwan would be uncomfortable, but </w:t>
      </w:r>
      <w:r w:rsidRPr="00EE3C4D">
        <w:rPr>
          <w:rStyle w:val="StyleUnderline"/>
          <w:highlight w:val="yellow"/>
        </w:rPr>
        <w:t>continued ambiguity risks China thinking that the gains from starting a war are worth the candle</w:t>
      </w:r>
      <w:r w:rsidRPr="002F76F9">
        <w:rPr>
          <w:rStyle w:val="StyleUnderline"/>
        </w:rPr>
        <w:t xml:space="preserve">, and America either balking at the moment of crisis or fighting a war it might very well have deterred. </w:t>
      </w:r>
      <w:r w:rsidRPr="008D528A">
        <w:rPr>
          <w:rStyle w:val="StyleUnderline"/>
          <w:highlight w:val="yellow"/>
        </w:rPr>
        <w:t>Clarity would be</w:t>
      </w:r>
      <w:r w:rsidRPr="002F76F9">
        <w:rPr>
          <w:rStyle w:val="StyleUnderline"/>
        </w:rPr>
        <w:t xml:space="preserve"> controversial but </w:t>
      </w:r>
      <w:r w:rsidRPr="008D528A">
        <w:rPr>
          <w:rStyle w:val="StyleUnderline"/>
          <w:highlight w:val="yellow"/>
        </w:rPr>
        <w:t>safer</w:t>
      </w:r>
      <w:r>
        <w:t>.</w:t>
      </w:r>
    </w:p>
    <w:p w14:paraId="348FE2BF" w14:textId="77777777" w:rsidR="0011555F" w:rsidRPr="0011555F" w:rsidRDefault="0011555F" w:rsidP="0011555F"/>
    <w:p w14:paraId="0EFA9840" w14:textId="77777777" w:rsidR="00F24B3B" w:rsidRDefault="00F24B3B" w:rsidP="00F24B3B">
      <w:pPr>
        <w:pStyle w:val="Heading3"/>
      </w:pPr>
      <w:r>
        <w:t>1NC — Deterrence DA</w:t>
      </w:r>
    </w:p>
    <w:p w14:paraId="3EAF8114" w14:textId="77777777" w:rsidR="00F24B3B" w:rsidRDefault="00F24B3B" w:rsidP="00F24B3B">
      <w:pPr>
        <w:pStyle w:val="Heading4"/>
      </w:pPr>
      <w:r>
        <w:t xml:space="preserve">First off is the </w:t>
      </w:r>
      <w:r w:rsidRPr="001D12F3">
        <w:rPr>
          <w:u w:val="single"/>
        </w:rPr>
        <w:t>Deterrence DA</w:t>
      </w:r>
      <w:r>
        <w:t xml:space="preserve">. </w:t>
      </w:r>
    </w:p>
    <w:p w14:paraId="6DF7AE16" w14:textId="77777777" w:rsidR="00F24B3B" w:rsidRPr="001D12F3" w:rsidRDefault="00F24B3B" w:rsidP="00F24B3B"/>
    <w:p w14:paraId="51DE6951" w14:textId="77777777" w:rsidR="00F24B3B" w:rsidRPr="00B26CE1" w:rsidRDefault="00F24B3B" w:rsidP="00F24B3B">
      <w:pPr>
        <w:pStyle w:val="Heading4"/>
      </w:pPr>
      <w:r w:rsidRPr="00B26CE1">
        <w:rPr>
          <w:u w:val="single"/>
        </w:rPr>
        <w:t>First</w:t>
      </w:r>
      <w:r>
        <w:t xml:space="preserve">, the U.S. will </w:t>
      </w:r>
      <w:r w:rsidRPr="00B26CE1">
        <w:rPr>
          <w:u w:val="single"/>
        </w:rPr>
        <w:t>maintain its hegemony</w:t>
      </w:r>
      <w:r>
        <w:t xml:space="preserve"> in the Asia-Pacific </w:t>
      </w:r>
      <w:r>
        <w:rPr>
          <w:i/>
          <w:u w:val="single"/>
        </w:rPr>
        <w:t>unless</w:t>
      </w:r>
      <w:r>
        <w:t xml:space="preserve"> it abandons Taiwan. </w:t>
      </w:r>
    </w:p>
    <w:p w14:paraId="5C7B34D8" w14:textId="77777777" w:rsidR="00F24B3B" w:rsidRDefault="00F24B3B" w:rsidP="00F24B3B">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7DA73C4C" w14:textId="77777777" w:rsidR="00F24B3B" w:rsidRDefault="00F24B3B" w:rsidP="00F24B3B">
      <w:r w:rsidRPr="001D12F3">
        <w:rPr>
          <w:rStyle w:val="StyleUnderline"/>
          <w:highlight w:val="yellow"/>
        </w:rPr>
        <w:t>Many</w:t>
      </w:r>
      <w:r>
        <w:t xml:space="preserve"> observers </w:t>
      </w:r>
      <w:r w:rsidRPr="001D12F3">
        <w:rPr>
          <w:rStyle w:val="StyleUnderline"/>
          <w:highlight w:val="yellow"/>
        </w:rPr>
        <w:t>see America in permanent decline and China as the</w:t>
      </w:r>
      <w:r w:rsidRPr="00A50B15">
        <w:rPr>
          <w:rStyle w:val="StyleUnderline"/>
        </w:rPr>
        <w:t xml:space="preserve"> anointed </w:t>
      </w:r>
      <w:r w:rsidRPr="001D12F3">
        <w:rPr>
          <w:rStyle w:val="StyleUnderline"/>
          <w:highlight w:val="yellow"/>
        </w:rPr>
        <w:t>regional hegemon, but both</w:t>
      </w:r>
      <w:r w:rsidRPr="00A50B15">
        <w:rPr>
          <w:rStyle w:val="StyleUnderline"/>
        </w:rPr>
        <w:t xml:space="preserve"> of these </w:t>
      </w:r>
      <w:r w:rsidRPr="001D12F3">
        <w:rPr>
          <w:rStyle w:val="StyleUnderline"/>
          <w:highlight w:val="yellow"/>
        </w:rPr>
        <w:t xml:space="preserve">outcomes are </w:t>
      </w:r>
      <w:r w:rsidRPr="001D12F3">
        <w:rPr>
          <w:rStyle w:val="Emphasis"/>
          <w:highlight w:val="yellow"/>
        </w:rPr>
        <w:t>highly uncertain</w:t>
      </w:r>
      <w:r>
        <w:t xml:space="preserve">.  Although now in the trough of an unemployment and fiscal crisis, </w:t>
      </w:r>
      <w:r w:rsidRPr="001D12F3">
        <w:rPr>
          <w:rStyle w:val="StyleUnderline"/>
          <w:highlight w:val="yellow"/>
        </w:rPr>
        <w:t>the U</w:t>
      </w:r>
      <w:r>
        <w:t xml:space="preserve">nited </w:t>
      </w:r>
      <w:r w:rsidRPr="001D12F3">
        <w:rPr>
          <w:rStyle w:val="StyleUnderline"/>
          <w:highlight w:val="yellow"/>
        </w:rPr>
        <w:t>S</w:t>
      </w:r>
      <w:r>
        <w:t xml:space="preserve">tates </w:t>
      </w:r>
      <w:r w:rsidRPr="001D12F3">
        <w:rPr>
          <w:rStyle w:val="StyleUnderline"/>
          <w:highlight w:val="yellow"/>
        </w:rPr>
        <w:t>will probably recover</w:t>
      </w:r>
      <w:r w:rsidRPr="005713D1">
        <w:rPr>
          <w:rStyle w:val="StyleUnderline"/>
        </w:rPr>
        <w:t xml:space="preserve">. Conversely, </w:t>
      </w:r>
      <w:r w:rsidRPr="001D12F3">
        <w:rPr>
          <w:rStyle w:val="StyleUnderline"/>
          <w:highlight w:val="yellow"/>
        </w:rPr>
        <w:t>China faces serious limits</w:t>
      </w:r>
      <w:r w:rsidRPr="005713D1">
        <w:rPr>
          <w:rStyle w:val="StyleUnderline"/>
        </w:rPr>
        <w:t xml:space="preserve"> to its bid for regional leadership. </w:t>
      </w:r>
      <w:r w:rsidRPr="001D12F3">
        <w:rPr>
          <w:rStyle w:val="StyleUnderline"/>
          <w:highlight w:val="yellow"/>
        </w:rPr>
        <w:t xml:space="preserve">These include </w:t>
      </w:r>
      <w:r w:rsidRPr="001D12F3">
        <w:rPr>
          <w:rStyle w:val="Emphasis"/>
          <w:highlight w:val="yellow"/>
        </w:rPr>
        <w:t>internal vulnerabilities</w:t>
      </w:r>
      <w:r w:rsidRPr="005713D1">
        <w:rPr>
          <w:rStyle w:val="StyleUnderline"/>
        </w:rPr>
        <w:t xml:space="preserve"> such as an aging population, the potential for </w:t>
      </w:r>
      <w:r w:rsidRPr="001D12F3">
        <w:rPr>
          <w:rStyle w:val="StyleUnderline"/>
          <w:highlight w:val="yellow"/>
        </w:rPr>
        <w:t>large-scale political turmoil</w:t>
      </w:r>
      <w:r w:rsidRPr="005713D1">
        <w:rPr>
          <w:rStyle w:val="StyleUnderline"/>
        </w:rPr>
        <w:t xml:space="preserve"> caused by groups angry at the Chinese government, </w:t>
      </w:r>
      <w:r w:rsidRPr="001D12F3">
        <w:rPr>
          <w:rStyle w:val="StyleUnderline"/>
          <w:highlight w:val="yellow"/>
        </w:rPr>
        <w:t>and</w:t>
      </w:r>
      <w:r w:rsidRPr="005713D1">
        <w:rPr>
          <w:rStyle w:val="StyleUnderline"/>
        </w:rPr>
        <w:t xml:space="preserve"> the necessity of making huge and </w:t>
      </w:r>
      <w:r w:rsidRPr="001D12F3">
        <w:rPr>
          <w:rStyle w:val="StyleUnderline"/>
          <w:highlight w:val="yellow"/>
        </w:rPr>
        <w:t>painful adjustments to the</w:t>
      </w:r>
      <w:r w:rsidRPr="005713D1">
        <w:rPr>
          <w:rStyle w:val="StyleUnderline"/>
        </w:rPr>
        <w:t xml:space="preserve"> Chinese </w:t>
      </w:r>
      <w:r w:rsidRPr="001D12F3">
        <w:rPr>
          <w:rStyle w:val="StyleUnderline"/>
          <w:highlight w:val="yellow"/>
        </w:rPr>
        <w:t>economy</w:t>
      </w:r>
      <w:r>
        <w:t>.</w:t>
      </w:r>
    </w:p>
    <w:p w14:paraId="13C13D27" w14:textId="77777777" w:rsidR="00F24B3B" w:rsidRDefault="00F24B3B" w:rsidP="00F24B3B">
      <w:r w:rsidRPr="005713D1">
        <w:rPr>
          <w:rStyle w:val="StyleUnderline"/>
        </w:rPr>
        <w:t xml:space="preserve">Externally, </w:t>
      </w:r>
      <w:r w:rsidRPr="001D12F3">
        <w:rPr>
          <w:rStyle w:val="StyleUnderline"/>
          <w:highlight w:val="yellow"/>
        </w:rPr>
        <w:t xml:space="preserve">few states in Asia prefer Chinese to U.S. leadership. Unless China becomes </w:t>
      </w:r>
      <w:r w:rsidRPr="001D12F3">
        <w:rPr>
          <w:rStyle w:val="Emphasis"/>
          <w:highlight w:val="yellow"/>
        </w:rPr>
        <w:t>overwhelmingly strong</w:t>
      </w:r>
      <w:r w:rsidRPr="001D12F3">
        <w:rPr>
          <w:rStyle w:val="StyleUnderline"/>
          <w:highlight w:val="yellow"/>
        </w:rPr>
        <w:t xml:space="preserve"> and American capabilities </w:t>
      </w:r>
      <w:r w:rsidRPr="001D12F3">
        <w:rPr>
          <w:rStyle w:val="Emphasis"/>
          <w:highlight w:val="yellow"/>
        </w:rPr>
        <w:t>greatly diminish</w:t>
      </w:r>
      <w:r w:rsidRPr="001D12F3">
        <w:rPr>
          <w:rStyle w:val="StyleUnderline"/>
          <w:highlight w:val="yellow"/>
        </w:rPr>
        <w:t>, security cooperation</w:t>
      </w:r>
      <w:r w:rsidRPr="005713D1">
        <w:rPr>
          <w:rStyle w:val="StyleUnderline"/>
        </w:rPr>
        <w:t xml:space="preserve"> among the Asia-Pacific countries in defense of widely-accepted norms of international behavior </w:t>
      </w:r>
      <w:r w:rsidRPr="001D12F3">
        <w:rPr>
          <w:rStyle w:val="StyleUnderline"/>
          <w:highlight w:val="yellow"/>
        </w:rPr>
        <w:t>will be sufficient to check</w:t>
      </w:r>
      <w:r w:rsidRPr="005713D1">
        <w:rPr>
          <w:rStyle w:val="StyleUnderline"/>
        </w:rPr>
        <w:t xml:space="preserve"> those </w:t>
      </w:r>
      <w:r w:rsidRPr="001D12F3">
        <w:rPr>
          <w:rStyle w:val="StyleUnderline"/>
          <w:highlight w:val="yellow"/>
        </w:rPr>
        <w:t>Chinese aspirations</w:t>
      </w:r>
      <w:r w:rsidRPr="005713D1">
        <w:rPr>
          <w:rStyle w:val="StyleUnderline"/>
        </w:rPr>
        <w:t xml:space="preserve"> that are illegitimate in that they forcibly intrude on other people’s vital interests</w:t>
      </w:r>
      <w:r>
        <w:t>.</w:t>
      </w:r>
    </w:p>
    <w:p w14:paraId="7753B949" w14:textId="77777777" w:rsidR="00F24B3B" w:rsidRDefault="00F24B3B" w:rsidP="00F24B3B">
      <w:r>
        <w:t>One of these illegitimate aspirations is the notion that China cannot be a prosperous, secure great power without politically absorbing Taiwan, the last big piece of unfinished business from China’s “century of humiliation.” Abandoning Taiwan would, tragically, acquiesce to this notion. The threat of Taiwan independence is an unfortunate invention of the Chinese Communist Party. It is a fake threat. An autonomous Taiwan is not preventing massive increases in China’s prosperity and security. On the other hand, Beijing’s threat to militarily destroy the political system and political identity chosen by Taiwan’s people is real.</w:t>
      </w:r>
    </w:p>
    <w:p w14:paraId="61F82798" w14:textId="77777777" w:rsidR="00F24B3B" w:rsidRDefault="00F24B3B" w:rsidP="00F24B3B">
      <w:r w:rsidRPr="001D12F3">
        <w:rPr>
          <w:rStyle w:val="StyleUnderline"/>
          <w:highlight w:val="yellow"/>
        </w:rPr>
        <w:t xml:space="preserve">Abandoning Taiwan is </w:t>
      </w:r>
      <w:r w:rsidRPr="001D12F3">
        <w:rPr>
          <w:rStyle w:val="Emphasis"/>
          <w:highlight w:val="yellow"/>
        </w:rPr>
        <w:t>completely at odds</w:t>
      </w:r>
      <w:r w:rsidRPr="001D12F3">
        <w:rPr>
          <w:rStyle w:val="StyleUnderline"/>
          <w:highlight w:val="yellow"/>
        </w:rPr>
        <w:t xml:space="preserve"> with</w:t>
      </w:r>
      <w:r w:rsidRPr="005713D1">
        <w:rPr>
          <w:rStyle w:val="StyleUnderline"/>
        </w:rPr>
        <w:t xml:space="preserve"> the broad U.S. agenda for international affairs as well as with the specific policy of </w:t>
      </w:r>
      <w:r w:rsidRPr="001D12F3">
        <w:rPr>
          <w:rStyle w:val="StyleUnderline"/>
          <w:highlight w:val="yellow"/>
        </w:rPr>
        <w:t>“re-balancing” toward Asia. Washington should</w:t>
      </w:r>
      <w:r w:rsidRPr="005713D1">
        <w:rPr>
          <w:rStyle w:val="StyleUnderline"/>
        </w:rPr>
        <w:t xml:space="preserve"> consider </w:t>
      </w:r>
      <w:r w:rsidRPr="001D12F3">
        <w:rPr>
          <w:rStyle w:val="StyleUnderline"/>
          <w:highlight w:val="yellow"/>
        </w:rPr>
        <w:t>cut</w:t>
      </w:r>
      <w:r w:rsidRPr="005713D1">
        <w:rPr>
          <w:rStyle w:val="StyleUnderline"/>
        </w:rPr>
        <w:t xml:space="preserve">ting </w:t>
      </w:r>
      <w:r w:rsidRPr="001D12F3">
        <w:rPr>
          <w:rStyle w:val="StyleUnderline"/>
          <w:highlight w:val="yellow"/>
        </w:rPr>
        <w:t>off</w:t>
      </w:r>
      <w:r w:rsidRPr="005713D1">
        <w:rPr>
          <w:rStyle w:val="StyleUnderline"/>
        </w:rPr>
        <w:t xml:space="preserve"> its </w:t>
      </w:r>
      <w:r w:rsidRPr="001D12F3">
        <w:rPr>
          <w:rStyle w:val="StyleUnderline"/>
          <w:highlight w:val="yellow"/>
        </w:rPr>
        <w:t>support</w:t>
      </w:r>
      <w:r w:rsidRPr="005713D1">
        <w:rPr>
          <w:rStyle w:val="StyleUnderline"/>
        </w:rPr>
        <w:t xml:space="preserve"> to Taiwan </w:t>
      </w:r>
      <w:r w:rsidRPr="001D12F3">
        <w:rPr>
          <w:rStyle w:val="StyleUnderline"/>
          <w:highlight w:val="yellow"/>
        </w:rPr>
        <w:t>only if the U</w:t>
      </w:r>
      <w:r>
        <w:t xml:space="preserve">nited </w:t>
      </w:r>
      <w:r w:rsidRPr="001D12F3">
        <w:rPr>
          <w:rStyle w:val="StyleUnderline"/>
          <w:highlight w:val="yellow"/>
        </w:rPr>
        <w:t>S</w:t>
      </w:r>
      <w:r>
        <w:t xml:space="preserve">tates </w:t>
      </w:r>
      <w:r w:rsidRPr="001D12F3">
        <w:rPr>
          <w:rStyle w:val="StyleUnderline"/>
          <w:highlight w:val="yellow"/>
        </w:rPr>
        <w:t xml:space="preserve">has decided to </w:t>
      </w:r>
      <w:r w:rsidRPr="001D12F3">
        <w:rPr>
          <w:rStyle w:val="Emphasis"/>
          <w:highlight w:val="yellow"/>
        </w:rPr>
        <w:t>abdicate its leadership role in the Asia-Pacific region</w:t>
      </w:r>
      <w:r w:rsidRPr="005713D1">
        <w:rPr>
          <w:rStyle w:val="StyleUnderline"/>
        </w:rPr>
        <w:t xml:space="preserve"> and </w:t>
      </w:r>
      <w:r w:rsidRPr="005713D1">
        <w:rPr>
          <w:rStyle w:val="Emphasis"/>
        </w:rPr>
        <w:t>pull its influence back to the Western Hemisphere</w:t>
      </w:r>
      <w:r>
        <w:t>.</w:t>
      </w:r>
    </w:p>
    <w:p w14:paraId="0813D8A6" w14:textId="77777777" w:rsidR="00F24B3B" w:rsidRDefault="00F24B3B" w:rsidP="00F24B3B"/>
    <w:p w14:paraId="7C6B1764" w14:textId="77777777" w:rsidR="00F24B3B" w:rsidRPr="00AE6783" w:rsidRDefault="00F24B3B" w:rsidP="00F24B3B">
      <w:pPr>
        <w:pStyle w:val="Heading4"/>
      </w:pPr>
      <w:r w:rsidRPr="00B26CE1">
        <w:rPr>
          <w:u w:val="single"/>
        </w:rPr>
        <w:t>Second</w:t>
      </w:r>
      <w:r>
        <w:t xml:space="preserve">, the plan </w:t>
      </w:r>
      <w:r>
        <w:rPr>
          <w:u w:val="single"/>
        </w:rPr>
        <w:t>increases</w:t>
      </w:r>
      <w:r>
        <w:t xml:space="preserve"> the risk of nuclear war — it </w:t>
      </w:r>
      <w:r w:rsidRPr="00343D44">
        <w:rPr>
          <w:u w:val="single"/>
        </w:rPr>
        <w:t>emboldens China</w:t>
      </w:r>
      <w:r>
        <w:t xml:space="preserve">, destroys the </w:t>
      </w:r>
      <w:r w:rsidRPr="00343D44">
        <w:rPr>
          <w:u w:val="single"/>
        </w:rPr>
        <w:t>U.S.-Japan Alliance</w:t>
      </w:r>
      <w:r>
        <w:t xml:space="preserve">, and </w:t>
      </w:r>
      <w:r w:rsidRPr="00343D44">
        <w:rPr>
          <w:u w:val="single"/>
        </w:rPr>
        <w:t>crushes U.S. hegemony</w:t>
      </w:r>
      <w:r>
        <w:t xml:space="preserve"> in Asia. </w:t>
      </w:r>
    </w:p>
    <w:p w14:paraId="336D5549" w14:textId="77777777" w:rsidR="00F24B3B" w:rsidRDefault="00F24B3B" w:rsidP="00F24B3B">
      <w:r w:rsidRPr="001B38AE">
        <w:rPr>
          <w:rStyle w:val="Style13ptBold"/>
        </w:rPr>
        <w:t>Lee 11</w:t>
      </w:r>
      <w:r>
        <w:t xml:space="preserve"> — </w:t>
      </w:r>
      <w:proofErr w:type="spellStart"/>
      <w:r>
        <w:t>Shyu-Tu</w:t>
      </w:r>
      <w:proofErr w:type="spellEnd"/>
      <w:r>
        <w:t xml:space="preserve"> Lee, </w:t>
      </w:r>
      <w:r w:rsidRPr="001B38AE">
        <w:t>President of the North America Ta</w:t>
      </w:r>
      <w:r>
        <w:t>iwanese Professors' Association, 2011 (“</w:t>
      </w:r>
      <w:r w:rsidRPr="001B38AE">
        <w:t>Disengaging From Taiwan</w:t>
      </w:r>
      <w:r>
        <w:t xml:space="preserve">,” </w:t>
      </w:r>
      <w:r>
        <w:rPr>
          <w:i/>
        </w:rPr>
        <w:t>Foreign Affairs</w:t>
      </w:r>
      <w:r>
        <w:t xml:space="preserve">, Volume 90, </w:t>
      </w:r>
      <w:r w:rsidRPr="001B38AE">
        <w:t>Issue 4,</w:t>
      </w:r>
      <w:r>
        <w:t xml:space="preserve"> July/August, Available Online to Subscribing Institutions via Academic Search Elite)</w:t>
      </w:r>
    </w:p>
    <w:p w14:paraId="046D9209" w14:textId="77777777" w:rsidR="00F24B3B" w:rsidRDefault="00F24B3B" w:rsidP="00F24B3B">
      <w:r>
        <w:t xml:space="preserve">According to Charles Glaser, the prospects for avoiding war between the United States and China are good ("Will China's Rise Lead to War?" March/April 2011). But by ignoring China's history and economic policy and other relevant factors, </w:t>
      </w:r>
      <w:r w:rsidRPr="00E90EA7">
        <w:rPr>
          <w:rStyle w:val="StyleUnderline"/>
          <w:highlight w:val="yellow"/>
        </w:rPr>
        <w:t>Glaser</w:t>
      </w:r>
      <w:r w:rsidRPr="00F56DC6">
        <w:rPr>
          <w:rStyle w:val="StyleUnderline"/>
        </w:rPr>
        <w:t xml:space="preserve"> arrives at policy prescriptions that </w:t>
      </w:r>
      <w:r w:rsidRPr="00E90EA7">
        <w:rPr>
          <w:rStyle w:val="StyleUnderline"/>
          <w:highlight w:val="yellow"/>
        </w:rPr>
        <w:t xml:space="preserve">would increase the chance of a </w:t>
      </w:r>
      <w:r w:rsidRPr="00E90EA7">
        <w:rPr>
          <w:rStyle w:val="Emphasis"/>
          <w:highlight w:val="yellow"/>
        </w:rPr>
        <w:t>Chinese nuclear attack on the U.S. homeland</w:t>
      </w:r>
      <w:r>
        <w:t>.</w:t>
      </w:r>
    </w:p>
    <w:p w14:paraId="7A8825CD" w14:textId="77777777" w:rsidR="00F24B3B" w:rsidRDefault="00F24B3B" w:rsidP="00F24B3B">
      <w:r w:rsidRPr="00E90EA7">
        <w:rPr>
          <w:rStyle w:val="StyleUnderline"/>
          <w:highlight w:val="yellow"/>
        </w:rPr>
        <w:t>Glaser misjudges Chinese motives</w:t>
      </w:r>
      <w:r w:rsidRPr="00F56DC6">
        <w:rPr>
          <w:rStyle w:val="StyleUnderline"/>
        </w:rPr>
        <w:t>. China's military modernization is not primarily motivated by insecurity</w:t>
      </w:r>
      <w:r>
        <w:t xml:space="preserve">, as he asserts. </w:t>
      </w:r>
      <w:r w:rsidRPr="00F56DC6">
        <w:rPr>
          <w:rStyle w:val="StyleUnderline"/>
        </w:rPr>
        <w:t>China is not threatened by the U</w:t>
      </w:r>
      <w:r>
        <w:t xml:space="preserve">nited </w:t>
      </w:r>
      <w:r w:rsidRPr="00F56DC6">
        <w:rPr>
          <w:rStyle w:val="StyleUnderline"/>
        </w:rPr>
        <w:t>S</w:t>
      </w:r>
      <w:r>
        <w:t xml:space="preserve">tates </w:t>
      </w:r>
      <w:r w:rsidRPr="00F56DC6">
        <w:rPr>
          <w:rStyle w:val="StyleUnderline"/>
        </w:rPr>
        <w:t>or any of its neighbors. It is advocating its model of governance</w:t>
      </w:r>
      <w:r>
        <w:t>—managed capitalism combined with one-party authoritarianism—</w:t>
      </w:r>
      <w:r w:rsidRPr="00F56DC6">
        <w:rPr>
          <w:rStyle w:val="StyleUnderline"/>
        </w:rPr>
        <w:t xml:space="preserve">as a more efficient alternative to a free-market economy and democracy. </w:t>
      </w:r>
      <w:r w:rsidRPr="00E90EA7">
        <w:rPr>
          <w:rStyle w:val="StyleUnderline"/>
          <w:highlight w:val="yellow"/>
        </w:rPr>
        <w:t xml:space="preserve">China's mission is to </w:t>
      </w:r>
      <w:r w:rsidRPr="00E90EA7">
        <w:rPr>
          <w:rStyle w:val="Emphasis"/>
          <w:highlight w:val="yellow"/>
        </w:rPr>
        <w:t>regain its place as the dominant superpower</w:t>
      </w:r>
      <w:r w:rsidRPr="00E90EA7">
        <w:rPr>
          <w:rStyle w:val="StyleUnderline"/>
          <w:highlight w:val="yellow"/>
        </w:rPr>
        <w:t xml:space="preserve"> so that the country can cleanse itself of</w:t>
      </w:r>
      <w:r w:rsidRPr="00F56DC6">
        <w:rPr>
          <w:rStyle w:val="StyleUnderline"/>
        </w:rPr>
        <w:t xml:space="preserve"> the </w:t>
      </w:r>
      <w:r w:rsidRPr="00E90EA7">
        <w:rPr>
          <w:rStyle w:val="StyleUnderline"/>
          <w:highlight w:val="yellow"/>
        </w:rPr>
        <w:t>humiliation</w:t>
      </w:r>
      <w:r w:rsidRPr="00F56DC6">
        <w:rPr>
          <w:rStyle w:val="StyleUnderline"/>
        </w:rPr>
        <w:t xml:space="preserve"> it has experienced at the hands of the West</w:t>
      </w:r>
      <w:r>
        <w:t>.</w:t>
      </w:r>
    </w:p>
    <w:p w14:paraId="541F3510" w14:textId="77777777" w:rsidR="00F24B3B" w:rsidRDefault="00F24B3B" w:rsidP="00F24B3B">
      <w:r w:rsidRPr="00E90EA7">
        <w:rPr>
          <w:rStyle w:val="StyleUnderline"/>
          <w:highlight w:val="yellow"/>
        </w:rPr>
        <w:t xml:space="preserve">The rise of China poses </w:t>
      </w:r>
      <w:r w:rsidRPr="00E90EA7">
        <w:rPr>
          <w:rStyle w:val="Emphasis"/>
          <w:highlight w:val="yellow"/>
        </w:rPr>
        <w:t>grave challenges</w:t>
      </w:r>
      <w:r w:rsidRPr="00E90EA7">
        <w:rPr>
          <w:rStyle w:val="StyleUnderline"/>
          <w:highlight w:val="yellow"/>
        </w:rPr>
        <w:t xml:space="preserve"> to U.S. security</w:t>
      </w:r>
      <w:r>
        <w:t xml:space="preserve">. Beijing implements a mercantilist trade policy and artificially sets a low value on its currency to promote exports, thus creating a large U.S. trade deficit with China year after year. </w:t>
      </w:r>
      <w:r w:rsidRPr="00F56DC6">
        <w:rPr>
          <w:rStyle w:val="StyleUnderline"/>
        </w:rPr>
        <w:t>Its army has been modernizing at a rapid pace, developing anti-access, area-denial weapons and cyber- and space-warfare capabilities</w:t>
      </w:r>
      <w:r>
        <w:t xml:space="preserve">. Meanwhile, </w:t>
      </w:r>
      <w:r w:rsidRPr="00E90EA7">
        <w:rPr>
          <w:rStyle w:val="StyleUnderline"/>
          <w:highlight w:val="yellow"/>
        </w:rPr>
        <w:t>China wants to integrate Taiwan because its democracy threatens Beijing's autocratic</w:t>
      </w:r>
      <w:r w:rsidRPr="00F56DC6">
        <w:rPr>
          <w:rStyle w:val="StyleUnderline"/>
        </w:rPr>
        <w:t xml:space="preserve"> and repressive </w:t>
      </w:r>
      <w:r w:rsidRPr="00E90EA7">
        <w:rPr>
          <w:rStyle w:val="StyleUnderline"/>
          <w:highlight w:val="yellow"/>
        </w:rPr>
        <w:t>rule</w:t>
      </w:r>
      <w:r>
        <w:t xml:space="preserve">. In addition, </w:t>
      </w:r>
      <w:r w:rsidRPr="00E90EA7">
        <w:rPr>
          <w:rStyle w:val="StyleUnderline"/>
          <w:highlight w:val="yellow"/>
        </w:rPr>
        <w:t>Beijing needs Taiwan as a military base from which to project power</w:t>
      </w:r>
      <w:r w:rsidRPr="00F56DC6">
        <w:rPr>
          <w:rStyle w:val="StyleUnderline"/>
        </w:rPr>
        <w:t xml:space="preserve"> into the Indian and Pacific oceans</w:t>
      </w:r>
      <w:r>
        <w:t>.</w:t>
      </w:r>
    </w:p>
    <w:p w14:paraId="4C438FF0" w14:textId="77777777" w:rsidR="00F24B3B" w:rsidRDefault="00F24B3B" w:rsidP="00F24B3B">
      <w:r w:rsidRPr="00E90EA7">
        <w:rPr>
          <w:rStyle w:val="StyleUnderline"/>
          <w:highlight w:val="yellow"/>
        </w:rPr>
        <w:t>To keep the peace, the U</w:t>
      </w:r>
      <w:r>
        <w:t xml:space="preserve">nited </w:t>
      </w:r>
      <w:r w:rsidRPr="00E90EA7">
        <w:rPr>
          <w:rStyle w:val="StyleUnderline"/>
          <w:highlight w:val="yellow"/>
        </w:rPr>
        <w:t>S</w:t>
      </w:r>
      <w:r>
        <w:t xml:space="preserve">tates </w:t>
      </w:r>
      <w:r w:rsidRPr="00E90EA7">
        <w:rPr>
          <w:rStyle w:val="StyleUnderline"/>
          <w:highlight w:val="yellow"/>
        </w:rPr>
        <w:t xml:space="preserve">must </w:t>
      </w:r>
      <w:r w:rsidRPr="00AE6783">
        <w:rPr>
          <w:rStyle w:val="Emphasis"/>
          <w:highlight w:val="yellow"/>
        </w:rPr>
        <w:t>discard the culture of excessive deference to Beijing</w:t>
      </w:r>
      <w:r w:rsidRPr="00E90EA7">
        <w:rPr>
          <w:rStyle w:val="StyleUnderline"/>
          <w:highlight w:val="yellow"/>
        </w:rPr>
        <w:t xml:space="preserve"> and implement policies to maintain U.S. military superiority</w:t>
      </w:r>
      <w:r w:rsidRPr="00F56DC6">
        <w:rPr>
          <w:rStyle w:val="StyleUnderline"/>
        </w:rPr>
        <w:t>, stanch the flow of U.S. wealth to China, steer China toward democratization, strengthen its alliances with Japan and South Korea, and engage China in an economic and strategic dialogue to promote fair trade and avoid misunderstandings</w:t>
      </w:r>
      <w:r>
        <w:t>.</w:t>
      </w:r>
    </w:p>
    <w:p w14:paraId="56F5BDF5" w14:textId="77777777" w:rsidR="00F24B3B" w:rsidRDefault="00F24B3B" w:rsidP="00F24B3B">
      <w:r w:rsidRPr="00F56DC6">
        <w:rPr>
          <w:rStyle w:val="StyleUnderline"/>
        </w:rPr>
        <w:t>To prevent a crisis from escalating to nuclear war, Glaser says that the U</w:t>
      </w:r>
      <w:r>
        <w:t xml:space="preserve">nited </w:t>
      </w:r>
      <w:r w:rsidRPr="00F56DC6">
        <w:rPr>
          <w:rStyle w:val="StyleUnderline"/>
        </w:rPr>
        <w:t>S</w:t>
      </w:r>
      <w:r>
        <w:t xml:space="preserve">tates </w:t>
      </w:r>
      <w:r w:rsidRPr="00F56DC6">
        <w:rPr>
          <w:rStyle w:val="StyleUnderline"/>
        </w:rPr>
        <w:t xml:space="preserve">should back away from its commitment to Taiwan. Such accommodation, he argues, would smooth the way for better relations with China in the decades to come. Yet </w:t>
      </w:r>
      <w:r w:rsidRPr="00D644D1">
        <w:rPr>
          <w:rStyle w:val="StyleUnderline"/>
          <w:highlight w:val="yellow"/>
        </w:rPr>
        <w:t>if Taiwan were to fall, the U</w:t>
      </w:r>
      <w:r>
        <w:t xml:space="preserve">nited </w:t>
      </w:r>
      <w:r w:rsidRPr="00D644D1">
        <w:rPr>
          <w:rStyle w:val="StyleUnderline"/>
          <w:highlight w:val="yellow"/>
        </w:rPr>
        <w:t>S</w:t>
      </w:r>
      <w:r>
        <w:t xml:space="preserve">tates </w:t>
      </w:r>
      <w:r w:rsidRPr="00D644D1">
        <w:rPr>
          <w:rStyle w:val="StyleUnderline"/>
          <w:highlight w:val="yellow"/>
        </w:rPr>
        <w:t xml:space="preserve">would suffer a </w:t>
      </w:r>
      <w:r w:rsidRPr="00D644D1">
        <w:rPr>
          <w:rStyle w:val="Emphasis"/>
          <w:highlight w:val="yellow"/>
        </w:rPr>
        <w:t>geostrategic disaster</w:t>
      </w:r>
      <w:r w:rsidRPr="00F56DC6">
        <w:rPr>
          <w:rStyle w:val="StyleUnderline"/>
        </w:rPr>
        <w:t xml:space="preserve">. The </w:t>
      </w:r>
      <w:r w:rsidRPr="00D644D1">
        <w:rPr>
          <w:rStyle w:val="StyleUnderline"/>
          <w:highlight w:val="yellow"/>
        </w:rPr>
        <w:t xml:space="preserve">sea-lanes and airspace around Taiwan are </w:t>
      </w:r>
      <w:r w:rsidRPr="00AE6783">
        <w:rPr>
          <w:rStyle w:val="Emphasis"/>
          <w:highlight w:val="yellow"/>
        </w:rPr>
        <w:t>critical to the survival of Japan and South Korea</w:t>
      </w:r>
      <w:r w:rsidRPr="00D644D1">
        <w:rPr>
          <w:rStyle w:val="StyleUnderline"/>
          <w:highlight w:val="yellow"/>
        </w:rPr>
        <w:t xml:space="preserve">. Once in control of Taiwan, China could turn Japan and South Korea into </w:t>
      </w:r>
      <w:r w:rsidRPr="00D644D1">
        <w:rPr>
          <w:rStyle w:val="Emphasis"/>
          <w:highlight w:val="yellow"/>
        </w:rPr>
        <w:t>vassal states</w:t>
      </w:r>
      <w:r w:rsidRPr="00D644D1">
        <w:rPr>
          <w:rStyle w:val="StyleUnderline"/>
          <w:highlight w:val="yellow"/>
        </w:rPr>
        <w:t>. With the demise of the U.S.-Japanese military alliance, the U</w:t>
      </w:r>
      <w:r>
        <w:t xml:space="preserve">nited </w:t>
      </w:r>
      <w:r w:rsidRPr="00D644D1">
        <w:rPr>
          <w:rStyle w:val="StyleUnderline"/>
          <w:highlight w:val="yellow"/>
        </w:rPr>
        <w:t>S</w:t>
      </w:r>
      <w:r>
        <w:t xml:space="preserve">tates </w:t>
      </w:r>
      <w:r w:rsidRPr="00D644D1">
        <w:rPr>
          <w:rStyle w:val="StyleUnderline"/>
          <w:highlight w:val="yellow"/>
        </w:rPr>
        <w:t xml:space="preserve">would be forced to </w:t>
      </w:r>
      <w:r w:rsidRPr="00D644D1">
        <w:rPr>
          <w:rStyle w:val="Emphasis"/>
          <w:highlight w:val="yellow"/>
        </w:rPr>
        <w:t>retreat to Hawaii</w:t>
      </w:r>
      <w:r>
        <w:t>.</w:t>
      </w:r>
    </w:p>
    <w:p w14:paraId="2C853CB1" w14:textId="77777777" w:rsidR="00F24B3B" w:rsidRDefault="00F24B3B" w:rsidP="00F24B3B"/>
    <w:p w14:paraId="0E76203B" w14:textId="77777777" w:rsidR="00F24B3B" w:rsidRPr="00716002" w:rsidRDefault="00F24B3B" w:rsidP="00F24B3B">
      <w:pPr>
        <w:pStyle w:val="Heading4"/>
      </w:pPr>
      <w:r w:rsidRPr="00716002">
        <w:rPr>
          <w:u w:val="single"/>
        </w:rPr>
        <w:t>Third</w:t>
      </w:r>
      <w:r>
        <w:t xml:space="preserve">, this sparks </w:t>
      </w:r>
      <w:r>
        <w:rPr>
          <w:u w:val="single"/>
        </w:rPr>
        <w:t>global arms races</w:t>
      </w:r>
      <w:r>
        <w:t xml:space="preserve"> and </w:t>
      </w:r>
      <w:r>
        <w:rPr>
          <w:u w:val="single"/>
        </w:rPr>
        <w:t>nuclear proliferation</w:t>
      </w:r>
      <w:r>
        <w:t xml:space="preserve">. </w:t>
      </w:r>
    </w:p>
    <w:p w14:paraId="64BF2750" w14:textId="77777777" w:rsidR="00F24B3B" w:rsidRDefault="00F24B3B" w:rsidP="00F24B3B">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 xml:space="preserve">Jane's </w:t>
      </w:r>
      <w:proofErr w:type="spellStart"/>
      <w:r w:rsidRPr="00FF2089">
        <w:rPr>
          <w:i/>
        </w:rPr>
        <w:t>Defence</w:t>
      </w:r>
      <w:proofErr w:type="spellEnd"/>
      <w:r w:rsidRPr="00FF2089">
        <w:rPr>
          <w:i/>
        </w:rPr>
        <w:t xml:space="preserve"> Weekly</w:t>
      </w:r>
      <w:r>
        <w:t xml:space="preserve">, Senior Member and Editor in Chief at the Thinking Taiwan Foundation—a Taiwanese English-language publication founded by current Taiwanese President Dr. Tsai </w:t>
      </w:r>
      <w:proofErr w:type="spellStart"/>
      <w:r>
        <w:t>Ing</w:t>
      </w:r>
      <w:proofErr w:type="spellEnd"/>
      <w:r>
        <w:t>-wen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14540487" w14:textId="77777777" w:rsidR="00F24B3B" w:rsidRDefault="00F24B3B" w:rsidP="00F24B3B">
      <w:r w:rsidRPr="00AA533D">
        <w:rPr>
          <w:rStyle w:val="StyleUnderline"/>
          <w:highlight w:val="yellow"/>
        </w:rPr>
        <w:t>White’s realism is</w:t>
      </w:r>
      <w:r w:rsidRPr="007C779E">
        <w:rPr>
          <w:rStyle w:val="StyleUnderline"/>
        </w:rPr>
        <w:t xml:space="preserve">n’t a solution; it’s </w:t>
      </w:r>
      <w:r w:rsidRPr="00AA533D">
        <w:rPr>
          <w:rStyle w:val="Emphasis"/>
          <w:highlight w:val="yellow"/>
        </w:rPr>
        <w:t>a recipe for chaos</w:t>
      </w:r>
      <w:r w:rsidRPr="00AA533D">
        <w:rPr>
          <w:rStyle w:val="StyleUnderline"/>
          <w:highlight w:val="yellow"/>
        </w:rPr>
        <w:t>. By accumulating enough</w:t>
      </w:r>
      <w:r w:rsidRPr="007C779E">
        <w:rPr>
          <w:rStyle w:val="StyleUnderline"/>
        </w:rPr>
        <w:t xml:space="preserve"> comprehensive national </w:t>
      </w:r>
      <w:r w:rsidRPr="00AA533D">
        <w:rPr>
          <w:rStyle w:val="StyleUnderline"/>
          <w:highlight w:val="yellow"/>
        </w:rPr>
        <w:t>power</w:t>
      </w:r>
      <w:r w:rsidRPr="007C779E">
        <w:rPr>
          <w:rStyle w:val="StyleUnderline"/>
        </w:rPr>
        <w:t xml:space="preserve">, </w:t>
      </w:r>
      <w:r w:rsidRPr="00AA533D">
        <w:rPr>
          <w:rStyle w:val="StyleUnderline"/>
          <w:highlight w:val="yellow"/>
        </w:rPr>
        <w:t>and</w:t>
      </w:r>
      <w:r w:rsidRPr="007C779E">
        <w:rPr>
          <w:rStyle w:val="StyleUnderline"/>
        </w:rPr>
        <w:t xml:space="preserve"> by </w:t>
      </w:r>
      <w:r w:rsidRPr="00AA533D">
        <w:rPr>
          <w:rStyle w:val="StyleUnderline"/>
          <w:highlight w:val="yellow"/>
        </w:rPr>
        <w:t>crossing the nuclear threshold, states would have free rein to make</w:t>
      </w:r>
      <w:r>
        <w:t xml:space="preserve"> irredentist or </w:t>
      </w:r>
      <w:r w:rsidRPr="00AA533D">
        <w:rPr>
          <w:rStyle w:val="StyleUnderline"/>
          <w:highlight w:val="yellow"/>
        </w:rPr>
        <w:t>expansionist territorial claims</w:t>
      </w:r>
      <w:r w:rsidRPr="007C779E">
        <w:rPr>
          <w:rStyle w:val="StyleUnderline"/>
        </w:rPr>
        <w:t xml:space="preserve"> on weaker states, </w:t>
      </w:r>
      <w:r w:rsidRPr="00AA533D">
        <w:rPr>
          <w:rStyle w:val="StyleUnderline"/>
          <w:highlight w:val="yellow"/>
        </w:rPr>
        <w:t xml:space="preserve">a return to the scorpions-filled bottle pre–World War I, only this time the critters are </w:t>
      </w:r>
      <w:r w:rsidRPr="00AA533D">
        <w:rPr>
          <w:rStyle w:val="Emphasis"/>
          <w:highlight w:val="yellow"/>
        </w:rPr>
        <w:t>bristling with nuclear weapons</w:t>
      </w:r>
      <w:r w:rsidRPr="00AA533D">
        <w:rPr>
          <w:rStyle w:val="StyleUnderline"/>
          <w:highlight w:val="yellow"/>
        </w:rPr>
        <w:t xml:space="preserve">. Not only would this </w:t>
      </w:r>
      <w:r w:rsidRPr="00AA533D">
        <w:rPr>
          <w:rStyle w:val="Emphasis"/>
          <w:highlight w:val="yellow"/>
        </w:rPr>
        <w:t>invite aggression</w:t>
      </w:r>
      <w:r w:rsidRPr="00AA533D">
        <w:rPr>
          <w:rStyle w:val="StyleUnderline"/>
          <w:highlight w:val="yellow"/>
        </w:rPr>
        <w:t xml:space="preserve"> by powerful states, it would create incentives for </w:t>
      </w:r>
      <w:r w:rsidRPr="00AA533D">
        <w:rPr>
          <w:rStyle w:val="Emphasis"/>
          <w:highlight w:val="yellow"/>
        </w:rPr>
        <w:t>acquiring nuclear weapons</w:t>
      </w:r>
      <w:r w:rsidRPr="00AA533D">
        <w:rPr>
          <w:rStyle w:val="StyleUnderline"/>
          <w:highlight w:val="yellow"/>
        </w:rPr>
        <w:t xml:space="preserve"> and thereby </w:t>
      </w:r>
      <w:r w:rsidRPr="00AA533D">
        <w:rPr>
          <w:rStyle w:val="Emphasis"/>
          <w:highlight w:val="yellow"/>
        </w:rPr>
        <w:t>bury existing nonproliferation regimes</w:t>
      </w:r>
      <w:r w:rsidRPr="00AA533D">
        <w:rPr>
          <w:rStyle w:val="StyleUnderline"/>
          <w:highlight w:val="yellow"/>
        </w:rPr>
        <w:t xml:space="preserve">, not to mention </w:t>
      </w:r>
      <w:r w:rsidRPr="00AA533D">
        <w:rPr>
          <w:rStyle w:val="Emphasis"/>
          <w:highlight w:val="yellow"/>
        </w:rPr>
        <w:t>spark arms races all over the planet</w:t>
      </w:r>
      <w:r w:rsidRPr="007C779E">
        <w:rPr>
          <w:rStyle w:val="StyleUnderline"/>
        </w:rPr>
        <w:t>. If force is the only determinant of international politics, this is the only foreseeable outcome</w:t>
      </w:r>
      <w:r>
        <w:t xml:space="preserve">. Moreover, how much comprehensive power would a state assume is necessary in order to get away with aggression? How many nuclear warheads? </w:t>
      </w:r>
      <w:r w:rsidRPr="00AA533D">
        <w:rPr>
          <w:rStyle w:val="StyleUnderline"/>
          <w:highlight w:val="yellow"/>
        </w:rPr>
        <w:t xml:space="preserve">Rather than bring stability, White’s world would encourage </w:t>
      </w:r>
      <w:r w:rsidRPr="00AA533D">
        <w:rPr>
          <w:rStyle w:val="Emphasis"/>
          <w:highlight w:val="yellow"/>
        </w:rPr>
        <w:t>miscalculation</w:t>
      </w:r>
      <w:r>
        <w:t>.</w:t>
      </w:r>
    </w:p>
    <w:p w14:paraId="763E680F" w14:textId="77777777" w:rsidR="00F24B3B" w:rsidRDefault="00F24B3B" w:rsidP="00F24B3B"/>
    <w:p w14:paraId="532B106B" w14:textId="77777777" w:rsidR="00F24B3B" w:rsidRDefault="00F24B3B" w:rsidP="00F24B3B">
      <w:pPr>
        <w:pStyle w:val="Heading4"/>
      </w:pPr>
      <w:r>
        <w:rPr>
          <w:u w:val="single"/>
        </w:rPr>
        <w:t>Finally</w:t>
      </w:r>
      <w:r>
        <w:t xml:space="preserve">, proliferation causes </w:t>
      </w:r>
      <w:r>
        <w:rPr>
          <w:u w:val="single"/>
        </w:rPr>
        <w:t>nuclear war</w:t>
      </w:r>
      <w:r>
        <w:t xml:space="preserve"> — turns the case. </w:t>
      </w:r>
    </w:p>
    <w:p w14:paraId="3621B436" w14:textId="77777777" w:rsidR="00F24B3B" w:rsidRPr="00C51915" w:rsidRDefault="00F24B3B" w:rsidP="00F24B3B">
      <w:proofErr w:type="spellStart"/>
      <w:r w:rsidRPr="00365ED5">
        <w:rPr>
          <w:rStyle w:val="Style13ptBold"/>
        </w:rPr>
        <w:t>Utgoff</w:t>
      </w:r>
      <w:proofErr w:type="spellEnd"/>
      <w:r w:rsidRPr="00365ED5">
        <w:rPr>
          <w:rStyle w:val="Style13ptBold"/>
        </w:rPr>
        <w:t xml:space="preserve"> 2</w:t>
      </w:r>
      <w:r>
        <w:t xml:space="preserve"> — </w:t>
      </w:r>
      <w:r w:rsidRPr="00C51915">
        <w:t xml:space="preserve">Victor A. </w:t>
      </w:r>
      <w:proofErr w:type="spellStart"/>
      <w:r w:rsidRPr="00103E9E">
        <w:t>Utgoff</w:t>
      </w:r>
      <w:proofErr w:type="spellEnd"/>
      <w:r w:rsidRPr="00103E9E">
        <w:t>, Deputy Director of the Strategy, Forces, and Resources Division of the Institute for Defense Analyses and senior member of the National Security Council Staff, 2002</w:t>
      </w:r>
      <w:r>
        <w:t xml:space="preserve"> (</w:t>
      </w:r>
      <w:r w:rsidRPr="00C51915">
        <w:t xml:space="preserve">“Proliferation, Missile </w:t>
      </w:r>
      <w:proofErr w:type="spellStart"/>
      <w:r w:rsidRPr="00C51915">
        <w:t>Defence</w:t>
      </w:r>
      <w:proofErr w:type="spellEnd"/>
      <w:r w:rsidRPr="00C51915">
        <w:t xml:space="preserve"> And American Ambitions,” </w:t>
      </w:r>
      <w:r w:rsidRPr="00C51915">
        <w:rPr>
          <w:i/>
        </w:rPr>
        <w:t>Survival</w:t>
      </w:r>
      <w:r w:rsidRPr="00C51915">
        <w:t>, Volume 44, Number 2, June, Available Online to Subscribing Institutions via EBSCOhost Electro</w:t>
      </w:r>
      <w:r>
        <w:t>nic Journals Service, p. 87-90)</w:t>
      </w:r>
    </w:p>
    <w:p w14:paraId="460B3F34" w14:textId="77777777" w:rsidR="00F24B3B" w:rsidRPr="009E7EFF" w:rsidRDefault="00F24B3B" w:rsidP="00F24B3B">
      <w:pPr>
        <w:rPr>
          <w:b/>
          <w:u w:val="single"/>
        </w:rPr>
      </w:pPr>
      <w:r w:rsidRPr="00103E9E">
        <w:rPr>
          <w:rStyle w:val="StyleUnderline"/>
        </w:rPr>
        <w:t xml:space="preserve">In sum, </w:t>
      </w:r>
      <w:r w:rsidRPr="00546354">
        <w:rPr>
          <w:rStyle w:val="StyleUnderline"/>
          <w:highlight w:val="yellow"/>
        </w:rPr>
        <w:t xml:space="preserve">widespread proliferation is likely to lead to an occasional </w:t>
      </w:r>
      <w:r w:rsidRPr="00546354">
        <w:rPr>
          <w:rStyle w:val="Emphasis"/>
          <w:highlight w:val="yellow"/>
        </w:rPr>
        <w:t>shoot-out with nuclear weapons</w:t>
      </w:r>
      <w:r w:rsidRPr="00103E9E">
        <w:rPr>
          <w:rStyle w:val="StyleUnderline"/>
        </w:rPr>
        <w:t>, and</w:t>
      </w:r>
      <w:r w:rsidRPr="00C51915">
        <w:t xml:space="preserve"> that </w:t>
      </w:r>
      <w:r w:rsidRPr="00546354">
        <w:rPr>
          <w:rStyle w:val="StyleUnderline"/>
          <w:highlight w:val="yellow"/>
        </w:rPr>
        <w:t xml:space="preserve">such shoot-outs will have a </w:t>
      </w:r>
      <w:r w:rsidRPr="00546354">
        <w:rPr>
          <w:rStyle w:val="Emphasis"/>
          <w:highlight w:val="yellow"/>
        </w:rPr>
        <w:t>substantial probability</w:t>
      </w:r>
      <w:r w:rsidRPr="00546354">
        <w:rPr>
          <w:rStyle w:val="StyleUnderline"/>
          <w:highlight w:val="yellow"/>
        </w:rPr>
        <w:t xml:space="preserve"> of escalating to the </w:t>
      </w:r>
      <w:r w:rsidRPr="00546354">
        <w:rPr>
          <w:rStyle w:val="Emphasis"/>
          <w:highlight w:val="yellow"/>
        </w:rPr>
        <w:t>maximum destruction possible</w:t>
      </w:r>
      <w:r w:rsidRPr="00103E9E">
        <w:rPr>
          <w:rStyle w:val="StyleUnderline"/>
        </w:rPr>
        <w:t xml:space="preserve"> with the weapons at hand. </w:t>
      </w:r>
      <w:r w:rsidRPr="005C7358">
        <w:rPr>
          <w:rStyle w:val="StyleUnderline"/>
        </w:rPr>
        <w:t xml:space="preserve">Unless nuclear proliferation is stopped, </w:t>
      </w:r>
      <w:r w:rsidRPr="00546354">
        <w:rPr>
          <w:rStyle w:val="StyleUnderline"/>
          <w:highlight w:val="yellow"/>
        </w:rPr>
        <w:t>we are headed toward</w:t>
      </w:r>
      <w:r w:rsidRPr="00103E9E">
        <w:rPr>
          <w:rStyle w:val="StyleUnderline"/>
        </w:rPr>
        <w:t xml:space="preserve"> a world that will mirror </w:t>
      </w:r>
      <w:r w:rsidRPr="00546354">
        <w:rPr>
          <w:rStyle w:val="StyleUnderline"/>
          <w:highlight w:val="yellow"/>
        </w:rPr>
        <w:t>the</w:t>
      </w:r>
      <w:r w:rsidRPr="00103E9E">
        <w:rPr>
          <w:rStyle w:val="StyleUnderline"/>
        </w:rPr>
        <w:t xml:space="preserve"> American </w:t>
      </w:r>
      <w:r w:rsidRPr="00546354">
        <w:rPr>
          <w:rStyle w:val="StyleUnderline"/>
          <w:highlight w:val="yellow"/>
        </w:rPr>
        <w:t>Wild West</w:t>
      </w:r>
      <w:r w:rsidRPr="00103E9E">
        <w:rPr>
          <w:rStyle w:val="StyleUnderline"/>
        </w:rPr>
        <w:t xml:space="preserve"> of the late 1800s. </w:t>
      </w:r>
      <w:r w:rsidRPr="00546354">
        <w:rPr>
          <w:rStyle w:val="StyleUnderline"/>
          <w:highlight w:val="yellow"/>
        </w:rPr>
        <w:t>With most</w:t>
      </w:r>
      <w:r w:rsidRPr="00103E9E">
        <w:rPr>
          <w:rStyle w:val="StyleUnderline"/>
        </w:rPr>
        <w:t xml:space="preserve">, if not all, </w:t>
      </w:r>
      <w:r w:rsidRPr="00546354">
        <w:rPr>
          <w:rStyle w:val="StyleUnderline"/>
          <w:highlight w:val="yellow"/>
        </w:rPr>
        <w:t xml:space="preserve">nations wearing </w:t>
      </w:r>
      <w:r w:rsidRPr="00546354">
        <w:rPr>
          <w:rStyle w:val="Emphasis"/>
          <w:highlight w:val="yellow"/>
        </w:rPr>
        <w:t>nuclear 'six-shooters'</w:t>
      </w:r>
      <w:r w:rsidRPr="00103E9E">
        <w:rPr>
          <w:rStyle w:val="StyleUnderline"/>
        </w:rPr>
        <w:t xml:space="preserve"> on their hips, the world may even be a more polite place than it is today, but </w:t>
      </w:r>
      <w:r w:rsidRPr="00546354">
        <w:rPr>
          <w:rStyle w:val="StyleUnderline"/>
          <w:highlight w:val="yellow"/>
        </w:rPr>
        <w:t>every once in a while we will all gather on a hill to bury the bodies of</w:t>
      </w:r>
      <w:r w:rsidRPr="00103E9E">
        <w:rPr>
          <w:rStyle w:val="StyleUnderline"/>
        </w:rPr>
        <w:t xml:space="preserve"> dead cities or even </w:t>
      </w:r>
      <w:r w:rsidRPr="00546354">
        <w:rPr>
          <w:rStyle w:val="Emphasis"/>
          <w:highlight w:val="yellow"/>
        </w:rPr>
        <w:t>whole nations</w:t>
      </w:r>
      <w:r w:rsidRPr="00365ED5">
        <w:t>.</w:t>
      </w:r>
    </w:p>
    <w:p w14:paraId="38848196" w14:textId="77777777" w:rsidR="00F24B3B" w:rsidRPr="006D16EC" w:rsidRDefault="00F24B3B" w:rsidP="00F24B3B"/>
    <w:p w14:paraId="4E6C2D36" w14:textId="77777777" w:rsidR="00F24B3B" w:rsidRDefault="00F24B3B" w:rsidP="00F24B3B">
      <w:pPr>
        <w:pStyle w:val="Heading2"/>
      </w:pPr>
      <w:r>
        <w:t>2AC</w:t>
      </w:r>
    </w:p>
    <w:p w14:paraId="270F42AA" w14:textId="77777777" w:rsidR="001C2939" w:rsidRDefault="001C2939" w:rsidP="001C2939">
      <w:pPr>
        <w:pStyle w:val="Heading3"/>
      </w:pPr>
      <w:r>
        <w:t xml:space="preserve">2AC </w:t>
      </w:r>
      <w:r w:rsidR="00F24B3B">
        <w:t xml:space="preserve">— Strategic </w:t>
      </w:r>
      <w:r>
        <w:t>Clarity CP</w:t>
      </w:r>
    </w:p>
    <w:p w14:paraId="0F7D49A1" w14:textId="77777777" w:rsidR="001C2939" w:rsidRDefault="001C2939" w:rsidP="001C2939">
      <w:pPr>
        <w:pStyle w:val="Heading4"/>
      </w:pPr>
      <w:r w:rsidRPr="001C2939">
        <w:t xml:space="preserve">1. </w:t>
      </w:r>
      <w:r w:rsidRPr="00244B8E">
        <w:rPr>
          <w:u w:val="single"/>
        </w:rPr>
        <w:t>Permute: do both</w:t>
      </w:r>
      <w:r>
        <w:t xml:space="preserve"> — this avoids the Deterrence DA link because the addition of the counterplan to the grand bargain </w:t>
      </w:r>
      <w:r w:rsidRPr="00AE7E29">
        <w:rPr>
          <w:u w:val="single"/>
        </w:rPr>
        <w:t>clarifies U.S. resolve</w:t>
      </w:r>
      <w:r>
        <w:t xml:space="preserve">. </w:t>
      </w:r>
    </w:p>
    <w:p w14:paraId="547E5F1B" w14:textId="77777777" w:rsidR="001C2939" w:rsidRPr="00A13376" w:rsidRDefault="001C2939" w:rsidP="001C2939">
      <w:pPr>
        <w:pStyle w:val="Heading4"/>
      </w:pPr>
      <w:r>
        <w:t xml:space="preserve">2. The U.S. </w:t>
      </w:r>
      <w:r w:rsidRPr="00FA2625">
        <w:rPr>
          <w:u w:val="single"/>
        </w:rPr>
        <w:t>can’t effectively defend</w:t>
      </w:r>
      <w:r>
        <w:t xml:space="preserve"> Taiwan and China knows it — </w:t>
      </w:r>
      <w:r w:rsidRPr="00FA2625">
        <w:rPr>
          <w:u w:val="single"/>
        </w:rPr>
        <w:t>deterrence fails</w:t>
      </w:r>
      <w:r>
        <w:t xml:space="preserve">. </w:t>
      </w:r>
    </w:p>
    <w:p w14:paraId="0F1382CD" w14:textId="77777777" w:rsidR="001C2939" w:rsidRDefault="001C2939" w:rsidP="001C2939">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7A8DACD7" w14:textId="77777777" w:rsidR="001C2939" w:rsidRDefault="001C2939" w:rsidP="001C2939">
      <w:r w:rsidRPr="00EA3633">
        <w:rPr>
          <w:rStyle w:val="StyleUnderline"/>
        </w:rPr>
        <w:t xml:space="preserve">But the stark reality is that these days, </w:t>
      </w:r>
      <w:r w:rsidRPr="00703B90">
        <w:rPr>
          <w:rStyle w:val="StyleUnderline"/>
        </w:rPr>
        <w:t xml:space="preserve">there is </w:t>
      </w:r>
      <w:r w:rsidRPr="00703B90">
        <w:rPr>
          <w:rStyle w:val="Emphasis"/>
        </w:rPr>
        <w:t>not much</w:t>
      </w:r>
      <w:r w:rsidRPr="00703B90">
        <w:rPr>
          <w:rStyle w:val="StyleUnderline"/>
        </w:rPr>
        <w:t xml:space="preserve"> the US can realistically do to help Taipei stand up to serious pressure from Beijing</w:t>
      </w:r>
      <w:r w:rsidRPr="00703B90">
        <w:t>.</w:t>
      </w:r>
      <w:r>
        <w:t xml:space="preserve"> </w:t>
      </w:r>
      <w:r w:rsidRPr="00703B90">
        <w:rPr>
          <w:rStyle w:val="StyleUnderline"/>
        </w:rPr>
        <w:t xml:space="preserve">Back in 1996 when they last went toe-to-toe over Taiwan, the US could simply send a couple of aircraft carriers into the area to force China to back off. </w:t>
      </w:r>
      <w:r w:rsidRPr="00703B90">
        <w:rPr>
          <w:rStyle w:val="Emphasis"/>
        </w:rPr>
        <w:t xml:space="preserve">Today </w:t>
      </w:r>
      <w:r w:rsidRPr="00993942">
        <w:rPr>
          <w:rStyle w:val="Emphasis"/>
          <w:highlight w:val="yellow"/>
        </w:rPr>
        <w:t>the balance of power is vastly different</w:t>
      </w:r>
      <w:r w:rsidRPr="00993942">
        <w:rPr>
          <w:rStyle w:val="StyleUnderline"/>
          <w:highlight w:val="yellow"/>
        </w:rPr>
        <w:t>: China can sink the carriers, and their economies are so intertwined that trade sanctions</w:t>
      </w:r>
      <w:r>
        <w:t xml:space="preserve"> of the kind the US used against Russia recently </w:t>
      </w:r>
      <w:r w:rsidRPr="00993942">
        <w:rPr>
          <w:rStyle w:val="StyleUnderline"/>
          <w:highlight w:val="yellow"/>
        </w:rPr>
        <w:t>are</w:t>
      </w:r>
      <w:r w:rsidRPr="00EA3633">
        <w:rPr>
          <w:rStyle w:val="StyleUnderline"/>
        </w:rPr>
        <w:t xml:space="preserve"> simply </w:t>
      </w:r>
      <w:r w:rsidRPr="00993942">
        <w:rPr>
          <w:rStyle w:val="Emphasis"/>
          <w:highlight w:val="yellow"/>
        </w:rPr>
        <w:t>unthinkable</w:t>
      </w:r>
      <w:r>
        <w:t xml:space="preserve">. </w:t>
      </w:r>
      <w:r w:rsidRPr="00EA3633">
        <w:rPr>
          <w:rStyle w:val="StyleUnderline"/>
        </w:rPr>
        <w:t>This reality does not yet seem to have been understood in Taiwan. The overwhelming desire on the island is to preserve its democracy and avoid reunification</w:t>
      </w:r>
      <w:r>
        <w:t xml:space="preserve"> by preserving the status quo. </w:t>
      </w:r>
      <w:r w:rsidRPr="00EA3633">
        <w:rPr>
          <w:rStyle w:val="StyleUnderline"/>
        </w:rPr>
        <w:t xml:space="preserve">But it understands that </w:t>
      </w:r>
      <w:r w:rsidRPr="00993942">
        <w:rPr>
          <w:rStyle w:val="StyleUnderline"/>
          <w:highlight w:val="yellow"/>
        </w:rPr>
        <w:t xml:space="preserve">China's patience is not inexhaustible — </w:t>
      </w:r>
      <w:r w:rsidRPr="00993942">
        <w:rPr>
          <w:rStyle w:val="Emphasis"/>
          <w:highlight w:val="yellow"/>
        </w:rPr>
        <w:t>eventually China wants to get Taiwan back</w:t>
      </w:r>
      <w:r>
        <w:t xml:space="preserve">. </w:t>
      </w:r>
      <w:r w:rsidRPr="00E50AA5">
        <w:rPr>
          <w:rStyle w:val="StyleUnderline"/>
        </w:rPr>
        <w:t>Taiwan also understands that it cannot stand up to the mainland by itself, but it hopes that by slowly expanding its international status and profile</w:t>
      </w:r>
      <w:r>
        <w:t xml:space="preserve"> within the status quo — without seeking independence — </w:t>
      </w:r>
      <w:r w:rsidRPr="00E50AA5">
        <w:rPr>
          <w:rStyle w:val="StyleUnderline"/>
        </w:rPr>
        <w:t>it can build support among regional countries as well as from the US, which will help it resist Beijing's ambitions for eventual reunification</w:t>
      </w:r>
      <w:r>
        <w:t xml:space="preserve">. </w:t>
      </w:r>
      <w:r w:rsidRPr="00E50AA5">
        <w:rPr>
          <w:rStyle w:val="StyleUnderline"/>
        </w:rPr>
        <w:t xml:space="preserve">Alas, this seems </w:t>
      </w:r>
      <w:r w:rsidRPr="00DE140F">
        <w:rPr>
          <w:rStyle w:val="Emphasis"/>
        </w:rPr>
        <w:t>an illusion</w:t>
      </w:r>
      <w:r w:rsidRPr="00E50AA5">
        <w:rPr>
          <w:rStyle w:val="StyleUnderline"/>
        </w:rPr>
        <w:t xml:space="preserve">. </w:t>
      </w:r>
      <w:r w:rsidRPr="00703B90">
        <w:rPr>
          <w:rStyle w:val="StyleUnderline"/>
        </w:rPr>
        <w:t xml:space="preserve">There is a </w:t>
      </w:r>
      <w:r w:rsidRPr="00703B90">
        <w:rPr>
          <w:rStyle w:val="Emphasis"/>
        </w:rPr>
        <w:t>real danger</w:t>
      </w:r>
      <w:r w:rsidRPr="00E50AA5">
        <w:rPr>
          <w:rStyle w:val="StyleUnderline"/>
        </w:rPr>
        <w:t xml:space="preserve"> that </w:t>
      </w:r>
      <w:r w:rsidRPr="00DE140F">
        <w:rPr>
          <w:rStyle w:val="StyleUnderline"/>
          <w:highlight w:val="yellow"/>
        </w:rPr>
        <w:t>the Taiwanese overestimate</w:t>
      </w:r>
      <w:r w:rsidRPr="00E50AA5">
        <w:rPr>
          <w:rStyle w:val="StyleUnderline"/>
        </w:rPr>
        <w:t xml:space="preserve"> the </w:t>
      </w:r>
      <w:r w:rsidRPr="00DE140F">
        <w:rPr>
          <w:rStyle w:val="StyleUnderline"/>
          <w:highlight w:val="yellow"/>
        </w:rPr>
        <w:t>international support</w:t>
      </w:r>
      <w:r w:rsidRPr="00E50AA5">
        <w:rPr>
          <w:rStyle w:val="StyleUnderline"/>
        </w:rPr>
        <w:t xml:space="preserve"> they can rely on if Beijing decides to get tough</w:t>
      </w:r>
      <w:r>
        <w:t xml:space="preserve">. No one visiting Taipei can fail to be impressed by what the Taiwanese have achieved in recent decades, not just economically but also politically, socially and culturally. But </w:t>
      </w:r>
      <w:r w:rsidRPr="00E50AA5">
        <w:rPr>
          <w:rStyle w:val="StyleUnderline"/>
        </w:rPr>
        <w:t xml:space="preserve">the harsh reality is that </w:t>
      </w:r>
      <w:r w:rsidRPr="00982819">
        <w:rPr>
          <w:rStyle w:val="StyleUnderline"/>
          <w:highlight w:val="yellow"/>
        </w:rPr>
        <w:t>no country is going to sacrifice its relations with China</w:t>
      </w:r>
      <w:r w:rsidRPr="00E50AA5">
        <w:rPr>
          <w:rStyle w:val="StyleUnderline"/>
        </w:rPr>
        <w:t xml:space="preserve"> in order </w:t>
      </w:r>
      <w:r w:rsidRPr="00982819">
        <w:rPr>
          <w:rStyle w:val="StyleUnderline"/>
          <w:highlight w:val="yellow"/>
        </w:rPr>
        <w:t>to help Taiwan</w:t>
      </w:r>
      <w:r w:rsidRPr="00E50AA5">
        <w:rPr>
          <w:rStyle w:val="StyleUnderline"/>
        </w:rPr>
        <w:t xml:space="preserve"> preserve the status quo. </w:t>
      </w:r>
      <w:r w:rsidRPr="00982819">
        <w:rPr>
          <w:rStyle w:val="StyleUnderline"/>
          <w:highlight w:val="yellow"/>
        </w:rPr>
        <w:t>China is</w:t>
      </w:r>
      <w:r w:rsidRPr="00E50AA5">
        <w:rPr>
          <w:rStyle w:val="StyleUnderline"/>
        </w:rPr>
        <w:t xml:space="preserve"> simply </w:t>
      </w:r>
      <w:r w:rsidRPr="00982819">
        <w:rPr>
          <w:rStyle w:val="Emphasis"/>
          <w:highlight w:val="yellow"/>
        </w:rPr>
        <w:t>too important economically</w:t>
      </w:r>
      <w:r w:rsidRPr="00E50AA5">
        <w:rPr>
          <w:rStyle w:val="StyleUnderline"/>
        </w:rPr>
        <w:t xml:space="preserve">, </w:t>
      </w:r>
      <w:r w:rsidRPr="00982819">
        <w:rPr>
          <w:rStyle w:val="StyleUnderline"/>
          <w:highlight w:val="yellow"/>
        </w:rPr>
        <w:t xml:space="preserve">and </w:t>
      </w:r>
      <w:r w:rsidRPr="00982819">
        <w:rPr>
          <w:rStyle w:val="Emphasis"/>
          <w:highlight w:val="yellow"/>
        </w:rPr>
        <w:t>too powerful militarily</w:t>
      </w:r>
      <w:r w:rsidRPr="00E50AA5">
        <w:rPr>
          <w:rStyle w:val="StyleUnderline"/>
        </w:rPr>
        <w:t xml:space="preserve">, </w:t>
      </w:r>
      <w:r w:rsidRPr="00982819">
        <w:rPr>
          <w:rStyle w:val="StyleUnderline"/>
          <w:highlight w:val="yellow"/>
        </w:rPr>
        <w:t>for anyone to confront it on Taiwan's behalf</w:t>
      </w:r>
      <w:r w:rsidRPr="00E50AA5">
        <w:rPr>
          <w:rStyle w:val="StyleUnderline"/>
        </w:rPr>
        <w:t>, especially when everyone knows how determined China is to achieve reunification eventually</w:t>
      </w:r>
      <w:r>
        <w:t>.</w:t>
      </w:r>
    </w:p>
    <w:p w14:paraId="282CA10E" w14:textId="77777777" w:rsidR="001C2939" w:rsidRDefault="001C2939" w:rsidP="001C2939">
      <w:pPr>
        <w:pStyle w:val="Heading4"/>
      </w:pPr>
      <w:r>
        <w:t xml:space="preserve">3. The counterplan </w:t>
      </w:r>
      <w:r w:rsidRPr="007766C3">
        <w:rPr>
          <w:u w:val="single"/>
        </w:rPr>
        <w:t>crushes U.S.-China relations</w:t>
      </w:r>
      <w:r>
        <w:t xml:space="preserve"> and </w:t>
      </w:r>
      <w:r w:rsidRPr="007766C3">
        <w:rPr>
          <w:u w:val="single"/>
        </w:rPr>
        <w:t>increases the risk of war</w:t>
      </w:r>
      <w:r>
        <w:t xml:space="preserve"> over Taiwan.  </w:t>
      </w:r>
    </w:p>
    <w:p w14:paraId="532B4DC2" w14:textId="77777777" w:rsidR="001C2939" w:rsidRDefault="001C2939" w:rsidP="001C2939">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Volume 40, Number 3, Winter, Available Online to Subscribing Institutions via Project Muse)</w:t>
      </w:r>
    </w:p>
    <w:p w14:paraId="3F52E3BE" w14:textId="77777777" w:rsidR="001C2939" w:rsidRDefault="001C2939" w:rsidP="001C2939">
      <w:r>
        <w:t xml:space="preserve">For similar reasons, </w:t>
      </w:r>
      <w:r w:rsidRPr="00A053A8">
        <w:rPr>
          <w:rStyle w:val="StyleUnderline"/>
        </w:rPr>
        <w:t xml:space="preserve">U.S. </w:t>
      </w:r>
      <w:r w:rsidRPr="00703B90">
        <w:rPr>
          <w:rStyle w:val="StyleUnderline"/>
        </w:rPr>
        <w:t>policymakers should be skeptical of calls to dramatically increase the U.S. commitment to Taiwan’s security</w:t>
      </w:r>
      <w:r w:rsidRPr="00A053A8">
        <w:rPr>
          <w:rStyle w:val="StyleUnderline"/>
        </w:rPr>
        <w:t xml:space="preserve"> or to more visibly incorporate Taiwan into rebalancing initiatives</w:t>
      </w:r>
      <w:r>
        <w:t xml:space="preserve">.104 </w:t>
      </w:r>
      <w:r w:rsidRPr="00703B90">
        <w:rPr>
          <w:rStyle w:val="StyleUnderline"/>
        </w:rPr>
        <w:t xml:space="preserve">Such </w:t>
      </w:r>
      <w:r w:rsidRPr="00FA2625">
        <w:rPr>
          <w:rStyle w:val="StyleUnderline"/>
          <w:highlight w:val="yellow"/>
        </w:rPr>
        <w:t xml:space="preserve">moves would be viewed as </w:t>
      </w:r>
      <w:r w:rsidRPr="00FA2625">
        <w:rPr>
          <w:rStyle w:val="Emphasis"/>
          <w:highlight w:val="yellow"/>
        </w:rPr>
        <w:t>inflammatory</w:t>
      </w:r>
      <w:r w:rsidRPr="00FA2625">
        <w:rPr>
          <w:rStyle w:val="StyleUnderline"/>
          <w:highlight w:val="yellow"/>
        </w:rPr>
        <w:t xml:space="preserve"> in Beijing and could generate </w:t>
      </w:r>
      <w:r w:rsidRPr="00FA2625">
        <w:rPr>
          <w:rStyle w:val="Emphasis"/>
          <w:highlight w:val="yellow"/>
        </w:rPr>
        <w:t>renewed pessimism</w:t>
      </w:r>
      <w:r w:rsidRPr="00FA2625">
        <w:rPr>
          <w:rStyle w:val="StyleUnderline"/>
          <w:highlight w:val="yellow"/>
        </w:rPr>
        <w:t xml:space="preserve"> about long-term trends</w:t>
      </w:r>
      <w:r w:rsidRPr="00A053A8">
        <w:rPr>
          <w:rStyle w:val="StyleUnderline"/>
        </w:rPr>
        <w:t xml:space="preserve"> in the strait</w:t>
      </w:r>
      <w:r>
        <w:t>. Perhaps more fundamentally</w:t>
      </w:r>
      <w:r w:rsidRPr="00703B90">
        <w:t xml:space="preserve">, </w:t>
      </w:r>
      <w:r w:rsidRPr="00703B90">
        <w:rPr>
          <w:rStyle w:val="StyleUnderline"/>
        </w:rPr>
        <w:t xml:space="preserve">a much stronger U.S. commitment to Taiwan would stoke </w:t>
      </w:r>
      <w:r w:rsidRPr="00703B90">
        <w:rPr>
          <w:rStyle w:val="Emphasis"/>
        </w:rPr>
        <w:t>increased tensions in the U.S.-China relationship</w:t>
      </w:r>
      <w:r>
        <w:t xml:space="preserve">. As alluded to earlier, </w:t>
      </w:r>
      <w:r w:rsidRPr="00081946">
        <w:rPr>
          <w:rStyle w:val="StyleUnderline"/>
          <w:highlight w:val="yellow"/>
        </w:rPr>
        <w:t>a key component of China’s expected costs of a Taiwan</w:t>
      </w:r>
      <w:r w:rsidRPr="00A053A8">
        <w:rPr>
          <w:rStyle w:val="StyleUnderline"/>
        </w:rPr>
        <w:t xml:space="preserve"> Strait </w:t>
      </w:r>
      <w:r w:rsidRPr="00081946">
        <w:rPr>
          <w:rStyle w:val="StyleUnderline"/>
          <w:highlight w:val="yellow"/>
        </w:rPr>
        <w:t>conflict</w:t>
      </w:r>
      <w:r w:rsidRPr="00A053A8">
        <w:rPr>
          <w:rStyle w:val="StyleUnderline"/>
        </w:rPr>
        <w:t>—regardless of whether the U</w:t>
      </w:r>
      <w:r>
        <w:t xml:space="preserve">nited </w:t>
      </w:r>
      <w:r w:rsidRPr="00A053A8">
        <w:rPr>
          <w:rStyle w:val="StyleUnderline"/>
        </w:rPr>
        <w:t>S</w:t>
      </w:r>
      <w:r>
        <w:t xml:space="preserve">tates </w:t>
      </w:r>
      <w:r w:rsidRPr="00A053A8">
        <w:rPr>
          <w:rStyle w:val="StyleUnderline"/>
        </w:rPr>
        <w:t>intervened—</w:t>
      </w:r>
      <w:r w:rsidRPr="00081946">
        <w:rPr>
          <w:rStyle w:val="StyleUnderline"/>
          <w:highlight w:val="yellow"/>
        </w:rPr>
        <w:t>is the damage</w:t>
      </w:r>
      <w:r w:rsidRPr="00A053A8">
        <w:rPr>
          <w:rStyle w:val="StyleUnderline"/>
        </w:rPr>
        <w:t xml:space="preserve"> such a conflict would likely inflict </w:t>
      </w:r>
      <w:r w:rsidRPr="00081946">
        <w:rPr>
          <w:rStyle w:val="StyleUnderline"/>
          <w:highlight w:val="yellow"/>
        </w:rPr>
        <w:t>on the broader U.S.-China relationship. But if the</w:t>
      </w:r>
      <w:r w:rsidRPr="00A053A8">
        <w:rPr>
          <w:rStyle w:val="StyleUnderline"/>
        </w:rPr>
        <w:t xml:space="preserve"> U.S.-China </w:t>
      </w:r>
      <w:r w:rsidRPr="00081946">
        <w:rPr>
          <w:rStyle w:val="StyleUnderline"/>
          <w:highlight w:val="yellow"/>
        </w:rPr>
        <w:t xml:space="preserve">relationship is </w:t>
      </w:r>
      <w:r w:rsidRPr="00081946">
        <w:rPr>
          <w:rStyle w:val="Emphasis"/>
          <w:highlight w:val="yellow"/>
        </w:rPr>
        <w:t>in tatters to begin with</w:t>
      </w:r>
      <w:r w:rsidRPr="00A053A8">
        <w:rPr>
          <w:rStyle w:val="StyleUnderline"/>
        </w:rPr>
        <w:t xml:space="preserve">, then </w:t>
      </w:r>
      <w:r w:rsidRPr="00081946">
        <w:rPr>
          <w:rStyle w:val="StyleUnderline"/>
          <w:highlight w:val="yellow"/>
        </w:rPr>
        <w:t>Beijing has less to lose</w:t>
      </w:r>
      <w:r w:rsidRPr="00A053A8">
        <w:rPr>
          <w:rStyle w:val="StyleUnderline"/>
        </w:rPr>
        <w:t xml:space="preserve"> in a cross-strait war</w:t>
      </w:r>
      <w:r>
        <w:t xml:space="preserve">. In essence, </w:t>
      </w:r>
      <w:r w:rsidRPr="00081946">
        <w:rPr>
          <w:rStyle w:val="StyleUnderline"/>
          <w:highlight w:val="yellow"/>
        </w:rPr>
        <w:t>policies that increase</w:t>
      </w:r>
      <w:r w:rsidRPr="00A053A8">
        <w:rPr>
          <w:rStyle w:val="StyleUnderline"/>
        </w:rPr>
        <w:t xml:space="preserve"> U.S. </w:t>
      </w:r>
      <w:r w:rsidRPr="00081946">
        <w:rPr>
          <w:rStyle w:val="StyleUnderline"/>
          <w:highlight w:val="yellow"/>
        </w:rPr>
        <w:t xml:space="preserve">support for Taiwan at a cost of a much worse U.S.-China relationship risk being </w:t>
      </w:r>
      <w:r w:rsidRPr="00081946">
        <w:rPr>
          <w:rStyle w:val="Emphasis"/>
          <w:highlight w:val="yellow"/>
        </w:rPr>
        <w:t>self-defeating</w:t>
      </w:r>
      <w:r w:rsidRPr="00A053A8">
        <w:rPr>
          <w:rStyle w:val="StyleUnderline"/>
        </w:rPr>
        <w:t xml:space="preserve">, </w:t>
      </w:r>
      <w:r w:rsidRPr="00081946">
        <w:rPr>
          <w:rStyle w:val="StyleUnderline"/>
          <w:highlight w:val="yellow"/>
        </w:rPr>
        <w:t>as</w:t>
      </w:r>
      <w:r w:rsidRPr="00A053A8">
        <w:rPr>
          <w:rStyle w:val="StyleUnderline"/>
        </w:rPr>
        <w:t xml:space="preserve"> the </w:t>
      </w:r>
      <w:r w:rsidRPr="00081946">
        <w:rPr>
          <w:rStyle w:val="StyleUnderline"/>
          <w:highlight w:val="yellow"/>
        </w:rPr>
        <w:t>increased stability</w:t>
      </w:r>
      <w:r w:rsidRPr="00A053A8">
        <w:rPr>
          <w:rStyle w:val="StyleUnderline"/>
        </w:rPr>
        <w:t xml:space="preserve"> generated by slowing the cross-strait power shift </w:t>
      </w:r>
      <w:r w:rsidRPr="00081946">
        <w:rPr>
          <w:rStyle w:val="StyleUnderline"/>
          <w:highlight w:val="yellow"/>
        </w:rPr>
        <w:t xml:space="preserve">is </w:t>
      </w:r>
      <w:r w:rsidRPr="00081946">
        <w:rPr>
          <w:rStyle w:val="Emphasis"/>
          <w:highlight w:val="yellow"/>
        </w:rPr>
        <w:t>canceled out</w:t>
      </w:r>
      <w:r w:rsidRPr="00081946">
        <w:rPr>
          <w:rStyle w:val="StyleUnderline"/>
          <w:highlight w:val="yellow"/>
        </w:rPr>
        <w:t xml:space="preserve"> by decreasing expected costs of war </w:t>
      </w:r>
      <w:r w:rsidRPr="00703B90">
        <w:rPr>
          <w:rStyle w:val="StyleUnderline"/>
        </w:rPr>
        <w:t>for China</w:t>
      </w:r>
      <w:r w:rsidRPr="00703B90">
        <w:t>.</w:t>
      </w:r>
    </w:p>
    <w:p w14:paraId="69F7C8D0" w14:textId="77777777" w:rsidR="001C2939" w:rsidRPr="000D312A" w:rsidRDefault="001C2939" w:rsidP="001C2939">
      <w:pPr>
        <w:pStyle w:val="Heading4"/>
      </w:pPr>
      <w:r>
        <w:t xml:space="preserve">4. China won’t take the threat of the counterplan </w:t>
      </w:r>
      <w:r w:rsidRPr="009563D6">
        <w:rPr>
          <w:u w:val="single"/>
        </w:rPr>
        <w:t>seriously</w:t>
      </w:r>
      <w:r>
        <w:t xml:space="preserve"> — they think the U.S. will </w:t>
      </w:r>
      <w:r w:rsidRPr="009563D6">
        <w:rPr>
          <w:u w:val="single"/>
        </w:rPr>
        <w:t>eventually back down</w:t>
      </w:r>
      <w:r>
        <w:t xml:space="preserve">. </w:t>
      </w:r>
    </w:p>
    <w:p w14:paraId="61DFB6C4" w14:textId="77777777" w:rsidR="001C2939" w:rsidRPr="007D56D7" w:rsidRDefault="001C2939" w:rsidP="001C2939">
      <w:proofErr w:type="spellStart"/>
      <w:r w:rsidRPr="007D56D7">
        <w:rPr>
          <w:rStyle w:val="Style13ptBold"/>
        </w:rPr>
        <w:t>Mearsheimer</w:t>
      </w:r>
      <w:proofErr w:type="spellEnd"/>
      <w:r w:rsidRPr="007D56D7">
        <w:rPr>
          <w:rStyle w:val="Style13ptBold"/>
        </w:rPr>
        <w:t xml:space="preserve"> 14</w:t>
      </w:r>
      <w:r>
        <w:t xml:space="preserve"> — John J. </w:t>
      </w:r>
      <w:proofErr w:type="spellStart"/>
      <w:r>
        <w:t>Mearsheimer</w:t>
      </w:r>
      <w:proofErr w:type="spellEnd"/>
      <w:r>
        <w:t xml:space="preserve">,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2014 (“Say Goodbye to Taiwan,” </w:t>
      </w:r>
      <w:r>
        <w:rPr>
          <w:i/>
        </w:rPr>
        <w:t>The National Interest</w:t>
      </w:r>
      <w:r>
        <w:t xml:space="preserve">, March/April, Available Online at </w:t>
      </w:r>
      <w:hyperlink r:id="rId12" w:history="1">
        <w:r w:rsidRPr="00A12EFE">
          <w:rPr>
            <w:rStyle w:val="Hyperlink"/>
          </w:rPr>
          <w:t>http://nationalinterest.org/article/say-goodbye-taiwan-9931?page=show</w:t>
        </w:r>
      </w:hyperlink>
      <w:r>
        <w:t>, Accessed 06-28-2016)</w:t>
      </w:r>
    </w:p>
    <w:p w14:paraId="5E7369EC" w14:textId="77777777" w:rsidR="001C2939" w:rsidRDefault="001C2939" w:rsidP="001C2939">
      <w:r w:rsidRPr="00F86537">
        <w:rPr>
          <w:rStyle w:val="StyleUnderline"/>
        </w:rPr>
        <w:t>While the U</w:t>
      </w:r>
      <w:r>
        <w:t xml:space="preserve">nited </w:t>
      </w:r>
      <w:r w:rsidRPr="00F86537">
        <w:rPr>
          <w:rStyle w:val="StyleUnderline"/>
        </w:rPr>
        <w:t>S</w:t>
      </w:r>
      <w:r>
        <w:t xml:space="preserve">tates </w:t>
      </w:r>
      <w:r w:rsidRPr="00F86537">
        <w:rPr>
          <w:rStyle w:val="StyleUnderline"/>
        </w:rPr>
        <w:t xml:space="preserve">has good reasons to want </w:t>
      </w:r>
      <w:r w:rsidRPr="00FF407C">
        <w:rPr>
          <w:rStyle w:val="StyleUnderline"/>
          <w:highlight w:val="yellow"/>
        </w:rPr>
        <w:t>Taiwan as part of the balancing coalition</w:t>
      </w:r>
      <w:r>
        <w:t xml:space="preserve"> it will build against China, </w:t>
      </w:r>
      <w:r w:rsidRPr="00F86537">
        <w:rPr>
          <w:rStyle w:val="StyleUnderline"/>
        </w:rPr>
        <w:t xml:space="preserve">there are also reasons to think this relationship </w:t>
      </w:r>
      <w:r w:rsidRPr="00FF407C">
        <w:rPr>
          <w:rStyle w:val="StyleUnderline"/>
          <w:highlight w:val="yellow"/>
        </w:rPr>
        <w:t xml:space="preserve">is </w:t>
      </w:r>
      <w:r w:rsidRPr="00FF407C">
        <w:rPr>
          <w:rStyle w:val="Emphasis"/>
          <w:highlight w:val="yellow"/>
        </w:rPr>
        <w:t>not sustainable</w:t>
      </w:r>
      <w:r w:rsidRPr="00FF407C">
        <w:rPr>
          <w:rStyle w:val="StyleUnderline"/>
          <w:highlight w:val="yellow"/>
        </w:rPr>
        <w:t xml:space="preserve"> over the long term</w:t>
      </w:r>
      <w:r>
        <w:t xml:space="preserve">. For starters, </w:t>
      </w:r>
      <w:r w:rsidRPr="00FF407C">
        <w:rPr>
          <w:rStyle w:val="StyleUnderline"/>
          <w:highlight w:val="yellow"/>
        </w:rPr>
        <w:t>at some point</w:t>
      </w:r>
      <w:r w:rsidRPr="00F86537">
        <w:rPr>
          <w:rStyle w:val="StyleUnderline"/>
        </w:rPr>
        <w:t xml:space="preserve"> in the next decade or so </w:t>
      </w:r>
      <w:r w:rsidRPr="00FF407C">
        <w:rPr>
          <w:rStyle w:val="StyleUnderline"/>
          <w:highlight w:val="yellow"/>
        </w:rPr>
        <w:t>it will become impossible for the U</w:t>
      </w:r>
      <w:r>
        <w:t xml:space="preserve">nited </w:t>
      </w:r>
      <w:r w:rsidRPr="00FF407C">
        <w:rPr>
          <w:rStyle w:val="StyleUnderline"/>
          <w:highlight w:val="yellow"/>
        </w:rPr>
        <w:t>S</w:t>
      </w:r>
      <w:r>
        <w:t xml:space="preserve">tates </w:t>
      </w:r>
      <w:r w:rsidRPr="00FF407C">
        <w:rPr>
          <w:rStyle w:val="StyleUnderline"/>
          <w:highlight w:val="yellow"/>
        </w:rPr>
        <w:t>to help Taiwan defend itself</w:t>
      </w:r>
      <w:r w:rsidRPr="00F86537">
        <w:rPr>
          <w:rStyle w:val="StyleUnderline"/>
        </w:rPr>
        <w:t xml:space="preserve"> against a Chinese attack. Remember that we are talking about a China with much more military capability than it has today</w:t>
      </w:r>
      <w:r>
        <w:t>.</w:t>
      </w:r>
    </w:p>
    <w:p w14:paraId="0CB37215" w14:textId="77777777" w:rsidR="001C2939" w:rsidRDefault="001C2939" w:rsidP="001C2939">
      <w:r>
        <w:t xml:space="preserve">In addition, </w:t>
      </w:r>
      <w:r w:rsidRPr="00FF407C">
        <w:rPr>
          <w:rStyle w:val="StyleUnderline"/>
          <w:highlight w:val="yellow"/>
        </w:rPr>
        <w:t>geography works in China’s favor</w:t>
      </w:r>
      <w:r w:rsidRPr="00F86537">
        <w:rPr>
          <w:rStyle w:val="StyleUnderline"/>
        </w:rPr>
        <w:t xml:space="preserve"> in a major way, simply because Taiwan is so close to the Chinese mainland and so far away from the U</w:t>
      </w:r>
      <w:r>
        <w:t xml:space="preserve">nited </w:t>
      </w:r>
      <w:r w:rsidRPr="00F86537">
        <w:rPr>
          <w:rStyle w:val="StyleUnderline"/>
        </w:rPr>
        <w:t>S</w:t>
      </w:r>
      <w:r>
        <w:t xml:space="preserve">tates. </w:t>
      </w:r>
      <w:r w:rsidRPr="00FF407C">
        <w:rPr>
          <w:rStyle w:val="StyleUnderline"/>
          <w:highlight w:val="yellow"/>
        </w:rPr>
        <w:t>When it comes to a competition</w:t>
      </w:r>
      <w:r w:rsidRPr="00F86537">
        <w:rPr>
          <w:rStyle w:val="StyleUnderline"/>
        </w:rPr>
        <w:t xml:space="preserve"> between China and the U</w:t>
      </w:r>
      <w:r>
        <w:t xml:space="preserve">nited </w:t>
      </w:r>
      <w:r w:rsidRPr="00F86537">
        <w:rPr>
          <w:rStyle w:val="StyleUnderline"/>
        </w:rPr>
        <w:t>S</w:t>
      </w:r>
      <w:r>
        <w:t xml:space="preserve">tates </w:t>
      </w:r>
      <w:r w:rsidRPr="00FF407C">
        <w:rPr>
          <w:rStyle w:val="StyleUnderline"/>
          <w:highlight w:val="yellow"/>
        </w:rPr>
        <w:t>over projecting military power</w:t>
      </w:r>
      <w:r w:rsidRPr="00F86537">
        <w:rPr>
          <w:rStyle w:val="StyleUnderline"/>
        </w:rPr>
        <w:t xml:space="preserve"> into Taiwan, </w:t>
      </w:r>
      <w:r w:rsidRPr="00FF407C">
        <w:rPr>
          <w:rStyle w:val="Emphasis"/>
          <w:highlight w:val="yellow"/>
        </w:rPr>
        <w:t>China wins hands down</w:t>
      </w:r>
      <w:r>
        <w:t xml:space="preserve">. Furthermore, </w:t>
      </w:r>
      <w:r w:rsidRPr="00FF407C">
        <w:rPr>
          <w:rStyle w:val="StyleUnderline"/>
          <w:highlight w:val="yellow"/>
        </w:rPr>
        <w:t>in a fight over Taiwan, American policy makers would</w:t>
      </w:r>
      <w:r w:rsidRPr="00F86537">
        <w:rPr>
          <w:rStyle w:val="StyleUnderline"/>
        </w:rPr>
        <w:t xml:space="preserve"> surely </w:t>
      </w:r>
      <w:r w:rsidRPr="00FF407C">
        <w:rPr>
          <w:rStyle w:val="StyleUnderline"/>
          <w:highlight w:val="yellow"/>
        </w:rPr>
        <w:t>be reluctant to launch major attacks</w:t>
      </w:r>
      <w:r w:rsidRPr="00F86537">
        <w:rPr>
          <w:rStyle w:val="StyleUnderline"/>
        </w:rPr>
        <w:t xml:space="preserve"> against Chinese forces on the mainland, </w:t>
      </w:r>
      <w:r w:rsidRPr="00FF407C">
        <w:rPr>
          <w:rStyle w:val="StyleUnderline"/>
          <w:highlight w:val="yellow"/>
        </w:rPr>
        <w:t xml:space="preserve">for fear </w:t>
      </w:r>
      <w:r w:rsidRPr="00FF407C">
        <w:rPr>
          <w:rStyle w:val="Emphasis"/>
          <w:highlight w:val="yellow"/>
        </w:rPr>
        <w:t>they might precipitate nuclear escalation</w:t>
      </w:r>
      <w:r w:rsidRPr="00FF407C">
        <w:rPr>
          <w:rStyle w:val="StyleUnderline"/>
          <w:highlight w:val="yellow"/>
        </w:rPr>
        <w:t>. This reticence would</w:t>
      </w:r>
      <w:r w:rsidRPr="00F86537">
        <w:rPr>
          <w:rStyle w:val="StyleUnderline"/>
        </w:rPr>
        <w:t xml:space="preserve"> also </w:t>
      </w:r>
      <w:r w:rsidRPr="00FF407C">
        <w:rPr>
          <w:rStyle w:val="StyleUnderline"/>
          <w:highlight w:val="yellow"/>
        </w:rPr>
        <w:t>work to China’s advantage</w:t>
      </w:r>
      <w:r>
        <w:t>.</w:t>
      </w:r>
    </w:p>
    <w:p w14:paraId="5B2C3FF5" w14:textId="77777777" w:rsidR="001C2939" w:rsidRDefault="001C2939" w:rsidP="001C2939"/>
    <w:p w14:paraId="4B9E79E9" w14:textId="77777777" w:rsidR="001C2939" w:rsidRDefault="001C2939" w:rsidP="001C2939">
      <w:pPr>
        <w:pStyle w:val="Heading3"/>
      </w:pPr>
      <w:r>
        <w:t xml:space="preserve">2AC </w:t>
      </w:r>
      <w:r w:rsidR="00F24B3B">
        <w:t xml:space="preserve">— </w:t>
      </w:r>
      <w:r>
        <w:t>Deterrence</w:t>
      </w:r>
      <w:r w:rsidR="00F24B3B">
        <w:t xml:space="preserve"> DA</w:t>
      </w:r>
    </w:p>
    <w:p w14:paraId="19B7CCAB" w14:textId="77777777" w:rsidR="001C2939" w:rsidRDefault="001C2939" w:rsidP="001C2939">
      <w:pPr>
        <w:pStyle w:val="Heading4"/>
      </w:pPr>
      <w:r>
        <w:t xml:space="preserve">1. No Alliance DA — </w:t>
      </w:r>
      <w:r w:rsidRPr="004B0120">
        <w:rPr>
          <w:u w:val="single"/>
        </w:rPr>
        <w:t>other policies solve</w:t>
      </w:r>
      <w:r>
        <w:t xml:space="preserve"> and the plan will push allies toward </w:t>
      </w:r>
      <w:r w:rsidRPr="004B0120">
        <w:rPr>
          <w:i/>
          <w:u w:val="single"/>
        </w:rPr>
        <w:t>the U.S.</w:t>
      </w:r>
      <w:r>
        <w:t xml:space="preserve">, not China. </w:t>
      </w:r>
    </w:p>
    <w:p w14:paraId="3B337A9D" w14:textId="77777777" w:rsidR="001C2939" w:rsidRDefault="001C2939" w:rsidP="001C2939">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13" w:history="1">
        <w:r w:rsidRPr="001C3ECA">
          <w:rPr>
            <w:rStyle w:val="Hyperlink"/>
          </w:rPr>
          <w:t>http://belfercenter.hks.harvard.edu/files/glaser-us-china-jul15-final.pdf</w:t>
        </w:r>
      </w:hyperlink>
      <w:r>
        <w:t>, Accessed 06-24-2016, p. 3)</w:t>
      </w:r>
    </w:p>
    <w:p w14:paraId="40F39F3E" w14:textId="77777777" w:rsidR="001C2939" w:rsidRDefault="001C2939" w:rsidP="001C2939">
      <w:r>
        <w:t xml:space="preserve">Reassuring U.S. Allies </w:t>
      </w:r>
    </w:p>
    <w:p w14:paraId="5D30EEEE" w14:textId="77777777" w:rsidR="001C2939" w:rsidRDefault="001C2939" w:rsidP="001C2939">
      <w:r w:rsidRPr="003157E0">
        <w:rPr>
          <w:rStyle w:val="StyleUnderline"/>
        </w:rPr>
        <w:t>Possibly the most frequently raised objection to the U</w:t>
      </w:r>
      <w:r>
        <w:t xml:space="preserve">nited </w:t>
      </w:r>
      <w:r w:rsidRPr="003157E0">
        <w:rPr>
          <w:rStyle w:val="StyleUnderline"/>
        </w:rPr>
        <w:t>S</w:t>
      </w:r>
      <w:r>
        <w:t xml:space="preserve">tates </w:t>
      </w:r>
      <w:r w:rsidRPr="003157E0">
        <w:rPr>
          <w:rStyle w:val="StyleUnderline"/>
        </w:rPr>
        <w:t xml:space="preserve">ending its commitment to Taiwan is that it would undermine the credibility of U.S. defense commitments to its East Asia allies. This concern is overstated. U.S. entry into a grand bargain with China would undoubtedly send political shockwaves throughout the Asia Pacific, but </w:t>
      </w:r>
      <w:r w:rsidRPr="00C95283">
        <w:rPr>
          <w:rStyle w:val="StyleUnderline"/>
          <w:highlight w:val="yellow"/>
        </w:rPr>
        <w:t>the U</w:t>
      </w:r>
      <w:r>
        <w:t xml:space="preserve">nited </w:t>
      </w:r>
      <w:r w:rsidRPr="00C95283">
        <w:rPr>
          <w:rStyle w:val="StyleUnderline"/>
          <w:highlight w:val="yellow"/>
        </w:rPr>
        <w:t>S</w:t>
      </w:r>
      <w:r w:rsidRPr="00C95283">
        <w:t>t</w:t>
      </w:r>
      <w:r>
        <w:t xml:space="preserve">ates </w:t>
      </w:r>
      <w:r w:rsidRPr="00C95283">
        <w:rPr>
          <w:rStyle w:val="StyleUnderline"/>
          <w:highlight w:val="yellow"/>
        </w:rPr>
        <w:t>could take</w:t>
      </w:r>
      <w:r w:rsidRPr="003157E0">
        <w:rPr>
          <w:rStyle w:val="StyleUnderline"/>
        </w:rPr>
        <w:t xml:space="preserve"> a variety of </w:t>
      </w:r>
      <w:r w:rsidRPr="00C95283">
        <w:rPr>
          <w:rStyle w:val="StyleUnderline"/>
          <w:highlight w:val="yellow"/>
        </w:rPr>
        <w:t>actions to demonstrate the strength of its continuing commitments</w:t>
      </w:r>
      <w:r w:rsidRPr="003157E0">
        <w:rPr>
          <w:rStyle w:val="StyleUnderline"/>
        </w:rPr>
        <w:t xml:space="preserve">. For example, </w:t>
      </w:r>
      <w:r w:rsidRPr="00C95283">
        <w:rPr>
          <w:rStyle w:val="StyleUnderline"/>
          <w:highlight w:val="yellow"/>
        </w:rPr>
        <w:t>it could increase the capability of the forces it commits to the region and further deepen joint</w:t>
      </w:r>
      <w:r w:rsidRPr="003157E0">
        <w:rPr>
          <w:rStyle w:val="StyleUnderline"/>
        </w:rPr>
        <w:t xml:space="preserve"> U.S.- Japan </w:t>
      </w:r>
      <w:r w:rsidRPr="00C95283">
        <w:rPr>
          <w:rStyle w:val="StyleUnderline"/>
          <w:highlight w:val="yellow"/>
        </w:rPr>
        <w:t>military planning and high-level discussions</w:t>
      </w:r>
      <w:r w:rsidRPr="003157E0">
        <w:rPr>
          <w:rStyle w:val="StyleUnderline"/>
        </w:rPr>
        <w:t xml:space="preserve"> on the requirements for extended deterrence. In fact, </w:t>
      </w:r>
      <w:r w:rsidRPr="00C95283">
        <w:rPr>
          <w:rStyle w:val="StyleUnderline"/>
          <w:highlight w:val="yellow"/>
        </w:rPr>
        <w:t>the U</w:t>
      </w:r>
      <w:r>
        <w:t xml:space="preserve">nited </w:t>
      </w:r>
      <w:r w:rsidRPr="00C95283">
        <w:rPr>
          <w:rStyle w:val="StyleUnderline"/>
          <w:highlight w:val="yellow"/>
        </w:rPr>
        <w:t>S</w:t>
      </w:r>
      <w:r>
        <w:t xml:space="preserve">tates </w:t>
      </w:r>
      <w:r w:rsidRPr="00C95283">
        <w:rPr>
          <w:rStyle w:val="Emphasis"/>
          <w:highlight w:val="yellow"/>
        </w:rPr>
        <w:t>has already begun taking some of these measures</w:t>
      </w:r>
      <w:r>
        <w:t>.</w:t>
      </w:r>
    </w:p>
    <w:p w14:paraId="394AFF65" w14:textId="77777777" w:rsidR="001C2939" w:rsidRDefault="001C2939" w:rsidP="001C2939">
      <w:r w:rsidRPr="003157E0">
        <w:rPr>
          <w:rStyle w:val="StyleUnderline"/>
        </w:rPr>
        <w:t xml:space="preserve">U.S. </w:t>
      </w:r>
      <w:r w:rsidRPr="00C95283">
        <w:rPr>
          <w:rStyle w:val="StyleUnderline"/>
          <w:highlight w:val="yellow"/>
        </w:rPr>
        <w:t>alliances are likely to endure because</w:t>
      </w:r>
      <w:r w:rsidRPr="003157E0">
        <w:rPr>
          <w:rStyle w:val="StyleUnderline"/>
        </w:rPr>
        <w:t xml:space="preserve"> its </w:t>
      </w:r>
      <w:r w:rsidRPr="00C95283">
        <w:rPr>
          <w:rStyle w:val="StyleUnderline"/>
          <w:highlight w:val="yellow"/>
        </w:rPr>
        <w:t>allies do not have options</w:t>
      </w:r>
      <w:r w:rsidRPr="003157E0">
        <w:rPr>
          <w:rStyle w:val="StyleUnderline"/>
        </w:rPr>
        <w:t xml:space="preserve"> that are </w:t>
      </w:r>
      <w:r w:rsidRPr="00C95283">
        <w:rPr>
          <w:rStyle w:val="StyleUnderline"/>
          <w:highlight w:val="yellow"/>
        </w:rPr>
        <w:t>more appealing</w:t>
      </w:r>
      <w:r w:rsidRPr="003157E0">
        <w:rPr>
          <w:rStyle w:val="StyleUnderline"/>
        </w:rPr>
        <w:t xml:space="preserve">. Meanwhile, their need for security is likely to continue to grow as China rises. Any </w:t>
      </w:r>
      <w:r w:rsidRPr="00C95283">
        <w:rPr>
          <w:rStyle w:val="StyleUnderline"/>
          <w:highlight w:val="yellow"/>
        </w:rPr>
        <w:t>doubts about U.S. reliability are likely to convince them to work harder to strengthen their alliances with the U</w:t>
      </w:r>
      <w:r>
        <w:t xml:space="preserve">nited </w:t>
      </w:r>
      <w:r w:rsidRPr="00C95283">
        <w:rPr>
          <w:rStyle w:val="StyleUnderline"/>
          <w:highlight w:val="yellow"/>
        </w:rPr>
        <w:t>S</w:t>
      </w:r>
      <w:r>
        <w:t xml:space="preserve">tates, </w:t>
      </w:r>
      <w:r w:rsidRPr="00C95283">
        <w:rPr>
          <w:rStyle w:val="StyleUnderline"/>
          <w:highlight w:val="yellow"/>
        </w:rPr>
        <w:t>not to abandon it or to bandwagon with China</w:t>
      </w:r>
      <w:r>
        <w:t>.</w:t>
      </w:r>
    </w:p>
    <w:p w14:paraId="0D34A4DB" w14:textId="77777777" w:rsidR="001C2939" w:rsidRDefault="001C2939" w:rsidP="001C2939">
      <w:pPr>
        <w:pStyle w:val="Heading4"/>
      </w:pPr>
      <w:r>
        <w:t>2. Scenario is illogical—US will be sufficiently withdrawn to prevent escalation—there’s a massive timeframe differential in order to acquire nukes</w:t>
      </w:r>
    </w:p>
    <w:p w14:paraId="37A50CE6" w14:textId="77777777" w:rsidR="001C2939" w:rsidRDefault="001C2939" w:rsidP="001C2939">
      <w:pPr>
        <w:pStyle w:val="Heading4"/>
      </w:pPr>
      <w:r>
        <w:t xml:space="preserve">3. No change in security guarantee to japan—keeps alliance </w:t>
      </w:r>
    </w:p>
    <w:p w14:paraId="51EC94E4" w14:textId="77777777" w:rsidR="001C2939" w:rsidRPr="00623F16" w:rsidRDefault="001C2939" w:rsidP="001C2939">
      <w:pPr>
        <w:pStyle w:val="Heading4"/>
      </w:pPr>
      <w:r>
        <w:t xml:space="preserve">4. The plan gives China </w:t>
      </w:r>
      <w:r w:rsidRPr="00F57FEE">
        <w:rPr>
          <w:u w:val="single"/>
        </w:rPr>
        <w:t>a status quo it can</w:t>
      </w:r>
      <w:r w:rsidRPr="00623F16">
        <w:rPr>
          <w:u w:val="single"/>
        </w:rPr>
        <w:t xml:space="preserve"> live with</w:t>
      </w:r>
      <w:r>
        <w:t xml:space="preserve"> — removing the motivation for expansionism. </w:t>
      </w:r>
    </w:p>
    <w:p w14:paraId="7C18D7A6" w14:textId="77777777" w:rsidR="001C2939" w:rsidRDefault="001C2939" w:rsidP="001C2939">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Volume 40, Number 3, Winter, Available Online to Subscribing Institutions via Project Muse)</w:t>
      </w:r>
    </w:p>
    <w:p w14:paraId="6015FFED" w14:textId="77777777" w:rsidR="001C2939" w:rsidRDefault="001C2939" w:rsidP="001C2939">
      <w:r>
        <w:t xml:space="preserve">The analysis presented in this article has significant implications for U.S. policy toward the Taiwan Strait. On the one hand, the potential dangers posed by a shifting cross-strait balance of power suggest that proposals calling for a reduced U.S. commitment to Taiwan’s security carry with them significant risks. For instance, a U.S. decision to terminate arms sales to the island would almost certainly exacerbate changes in the cross-strait balance of power. Such an effect could occur both directly, by undercutting Taiwan’s access to advanced [End Page 90] weaponry, and indirectly, by signaling a reduced U.S. interest in Taiwan’s security (and hence reduced willingness to intervene in the event of conflict in the Taiwan Strait). </w:t>
      </w:r>
      <w:r w:rsidRPr="0039015E">
        <w:rPr>
          <w:rStyle w:val="StyleUnderline"/>
          <w:highlight w:val="yellow"/>
        </w:rPr>
        <w:t>This is not to say that a concept such as</w:t>
      </w:r>
      <w:r>
        <w:t xml:space="preserve"> Charles </w:t>
      </w:r>
      <w:r w:rsidRPr="0039015E">
        <w:rPr>
          <w:rStyle w:val="StyleUnderline"/>
          <w:highlight w:val="yellow"/>
        </w:rPr>
        <w:t>Glaser’s grand bargain</w:t>
      </w:r>
      <w:r w:rsidRPr="00A053A8">
        <w:rPr>
          <w:rStyle w:val="StyleUnderline"/>
        </w:rPr>
        <w:t>, where the U</w:t>
      </w:r>
      <w:r>
        <w:t xml:space="preserve">nited </w:t>
      </w:r>
      <w:r w:rsidRPr="00A053A8">
        <w:rPr>
          <w:rStyle w:val="StyleUnderline"/>
        </w:rPr>
        <w:t>S</w:t>
      </w:r>
      <w:r>
        <w:t xml:space="preserve">tates </w:t>
      </w:r>
      <w:r w:rsidRPr="00A053A8">
        <w:rPr>
          <w:rStyle w:val="StyleUnderline"/>
        </w:rPr>
        <w:t>would end its commitment to Taiwan in exchange for the PRC peacefully settling other regional maritime disputes and accepting a U.S. role in the region,</w:t>
      </w:r>
      <w:r>
        <w:t xml:space="preserve">103 </w:t>
      </w:r>
      <w:r w:rsidRPr="0039015E">
        <w:rPr>
          <w:rStyle w:val="StyleUnderline"/>
          <w:highlight w:val="yellow"/>
        </w:rPr>
        <w:t>would</w:t>
      </w:r>
      <w:r w:rsidRPr="00A053A8">
        <w:rPr>
          <w:rStyle w:val="StyleUnderline"/>
        </w:rPr>
        <w:t xml:space="preserve"> necessarily </w:t>
      </w:r>
      <w:r w:rsidRPr="0039015E">
        <w:rPr>
          <w:rStyle w:val="StyleUnderline"/>
          <w:highlight w:val="yellow"/>
        </w:rPr>
        <w:t>contribute to instability</w:t>
      </w:r>
      <w:r w:rsidRPr="00A053A8">
        <w:rPr>
          <w:rStyle w:val="StyleUnderline"/>
        </w:rPr>
        <w:t xml:space="preserve"> in the Taiwan Strait. Rather</w:t>
      </w:r>
      <w:r>
        <w:t xml:space="preserve">, I have argued that </w:t>
      </w:r>
      <w:r w:rsidRPr="0039015E">
        <w:rPr>
          <w:rStyle w:val="StyleUnderline"/>
          <w:highlight w:val="yellow"/>
        </w:rPr>
        <w:t xml:space="preserve">the destabilizing effect of a shifting military balance is </w:t>
      </w:r>
      <w:r w:rsidRPr="0039015E">
        <w:rPr>
          <w:rStyle w:val="Emphasis"/>
          <w:highlight w:val="yellow"/>
        </w:rPr>
        <w:t>conditional on the evolution of other trends</w:t>
      </w:r>
      <w:r w:rsidRPr="00A053A8">
        <w:rPr>
          <w:rStyle w:val="StyleUnderline"/>
        </w:rPr>
        <w:t xml:space="preserve">, particularly those </w:t>
      </w:r>
      <w:r w:rsidRPr="0039015E">
        <w:rPr>
          <w:rStyle w:val="StyleUnderline"/>
          <w:highlight w:val="yellow"/>
        </w:rPr>
        <w:t>that affect China’s expected costs of war and</w:t>
      </w:r>
      <w:r w:rsidRPr="00A053A8">
        <w:rPr>
          <w:rStyle w:val="StyleUnderline"/>
        </w:rPr>
        <w:t xml:space="preserve"> those that affect </w:t>
      </w:r>
      <w:r w:rsidRPr="0039015E">
        <w:rPr>
          <w:rStyle w:val="StyleUnderline"/>
          <w:highlight w:val="yellow"/>
        </w:rPr>
        <w:t>the degree to which Chinese policymakers are optimistic</w:t>
      </w:r>
      <w:r w:rsidRPr="00A053A8">
        <w:rPr>
          <w:rStyle w:val="StyleUnderline"/>
        </w:rPr>
        <w:t xml:space="preserve"> or pessimistic </w:t>
      </w:r>
      <w:r w:rsidRPr="0039015E">
        <w:rPr>
          <w:rStyle w:val="StyleUnderline"/>
          <w:highlight w:val="yellow"/>
        </w:rPr>
        <w:t>about where Taiwan is heading</w:t>
      </w:r>
      <w:r w:rsidRPr="00A053A8">
        <w:rPr>
          <w:rStyle w:val="StyleUnderline"/>
        </w:rPr>
        <w:t xml:space="preserve"> over the long term</w:t>
      </w:r>
      <w:r>
        <w:t xml:space="preserve">. Yet, because </w:t>
      </w:r>
      <w:r w:rsidRPr="0039015E">
        <w:rPr>
          <w:rStyle w:val="StyleUnderline"/>
          <w:highlight w:val="yellow"/>
        </w:rPr>
        <w:t>a reduced U.S. commitment</w:t>
      </w:r>
      <w:r w:rsidRPr="00A053A8">
        <w:rPr>
          <w:rStyle w:val="StyleUnderline"/>
        </w:rPr>
        <w:t xml:space="preserve"> to Taiwan</w:t>
      </w:r>
      <w:r>
        <w:t xml:space="preserve"> would affect the cross-strait military balance, such a policy shift is risky and </w:t>
      </w:r>
      <w:r w:rsidRPr="0039015E">
        <w:rPr>
          <w:rStyle w:val="StyleUnderline"/>
          <w:highlight w:val="yellow"/>
        </w:rPr>
        <w:t xml:space="preserve">should occur </w:t>
      </w:r>
      <w:r w:rsidRPr="0039015E">
        <w:rPr>
          <w:rStyle w:val="Emphasis"/>
          <w:highlight w:val="yellow"/>
        </w:rPr>
        <w:t>only in the context of a broader understanding that significantly increases China’s stake in a stable status quo</w:t>
      </w:r>
      <w:r>
        <w:t>.</w:t>
      </w:r>
    </w:p>
    <w:p w14:paraId="4708146B" w14:textId="77777777" w:rsidR="001C2939" w:rsidRPr="00034FD9" w:rsidRDefault="001C2939" w:rsidP="001C2939">
      <w:pPr>
        <w:pStyle w:val="Heading4"/>
      </w:pPr>
      <w:r>
        <w:t>5. No incentive of East Asian arms race and doesn’t lead to war</w:t>
      </w:r>
    </w:p>
    <w:p w14:paraId="1C04273D" w14:textId="77777777" w:rsidR="001C2939" w:rsidRPr="00034FD9" w:rsidRDefault="001C2939" w:rsidP="001C2939">
      <w:pPr>
        <w:rPr>
          <w:rStyle w:val="Style13ptBold"/>
          <w:b w:val="0"/>
        </w:rPr>
      </w:pPr>
      <w:proofErr w:type="spellStart"/>
      <w:r w:rsidRPr="0FF97DB1">
        <w:rPr>
          <w:rStyle w:val="Style13ptBold"/>
        </w:rPr>
        <w:t>Sundstrom</w:t>
      </w:r>
      <w:proofErr w:type="spellEnd"/>
      <w:r w:rsidRPr="0FF97DB1">
        <w:rPr>
          <w:rStyle w:val="Style13ptBold"/>
        </w:rPr>
        <w:t xml:space="preserve"> 15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Ian </w:t>
      </w:r>
      <w:proofErr w:type="spellStart"/>
      <w:r w:rsidRPr="0FF97DB1">
        <w:rPr>
          <w:rFonts w:ascii="Arial,Times New Roman" w:eastAsia="Arial,Times New Roman" w:hAnsi="Arial,Times New Roman" w:cs="Arial,Times New Roman"/>
          <w:color w:val="000000" w:themeColor="text1"/>
        </w:rPr>
        <w:t>Sundstrom</w:t>
      </w:r>
      <w:proofErr w:type="spellEnd"/>
      <w:r w:rsidRPr="0FF97DB1">
        <w:rPr>
          <w:rFonts w:ascii="Arial,Times New Roman" w:eastAsia="Arial,Times New Roman" w:hAnsi="Arial,Times New Roman" w:cs="Arial,Times New Roman"/>
          <w:color w:val="000000" w:themeColor="text1"/>
        </w:rPr>
        <w:t xml:space="preserve">, surface warfare officer and holds a master’s degree in war studies from King’s College in London,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2015, (“An East Asian Arms Race: Does it Even Matter,” The Diplomat, 1/16, Available online at </w:t>
      </w:r>
      <w:hyperlink r:id="rId14">
        <w:r w:rsidRPr="0FF97DB1">
          <w:rPr>
            <w:rStyle w:val="Hyperlink"/>
            <w:rFonts w:ascii="Arial,Times New Roman" w:eastAsia="Arial,Times New Roman" w:hAnsi="Arial,Times New Roman" w:cs="Arial,Times New Roman"/>
          </w:rPr>
          <w:t>http://thediplomat.com/2015/01/an-east-asian-arms-race-does-it-even-matter/</w:t>
        </w:r>
      </w:hyperlink>
      <w:r w:rsidRPr="0FF97DB1">
        <w:rPr>
          <w:rFonts w:ascii="Arial,Times New Roman" w:eastAsia="Arial,Times New Roman" w:hAnsi="Arial,Times New Roman" w:cs="Arial,Times New Roman"/>
          <w:color w:val="000000" w:themeColor="text1"/>
        </w:rPr>
        <w:t>, Accessed 6/24/16, RR)</w:t>
      </w:r>
    </w:p>
    <w:p w14:paraId="666204E2" w14:textId="77777777" w:rsidR="001C2939" w:rsidRDefault="001C2939" w:rsidP="001C2939">
      <w:r>
        <w:t xml:space="preserve">Whatever the case may be, most observers treat the concept of an arms race in Asia as self-evidently negative. But is that truly the case? </w:t>
      </w:r>
      <w:r w:rsidRPr="0FF97DB1">
        <w:rPr>
          <w:rStyle w:val="StyleUnderline"/>
        </w:rPr>
        <w:t xml:space="preserve">Must an arms race have negative consequences for regional security and stability? Historical evidence and logic say no. </w:t>
      </w:r>
      <w:r w:rsidRPr="0FF97DB1">
        <w:rPr>
          <w:rStyle w:val="StyleUnderline"/>
          <w:highlight w:val="yellow"/>
        </w:rPr>
        <w:t>Arms races do not lead inevitably to conflict. There are two</w:t>
      </w:r>
      <w:r>
        <w:t xml:space="preserve"> fundamental </w:t>
      </w:r>
      <w:r w:rsidRPr="0FF97DB1">
        <w:rPr>
          <w:rStyle w:val="StyleUnderline"/>
          <w:highlight w:val="yellow"/>
        </w:rPr>
        <w:t>requirements before states enter into wars: capability and intent.</w:t>
      </w:r>
      <w:r w:rsidRPr="0FF97DB1">
        <w:rPr>
          <w:rStyle w:val="StyleUnderline"/>
        </w:rPr>
        <w:t xml:space="preserve"> The first comprises </w:t>
      </w:r>
      <w:r>
        <w:t xml:space="preserve">military forces, economic wherewithal, and demographic factors, among other components. It is the means of </w:t>
      </w:r>
      <w:r w:rsidRPr="0FF97DB1">
        <w:rPr>
          <w:rStyle w:val="StyleUnderline"/>
        </w:rPr>
        <w:t>war, money and guns</w:t>
      </w:r>
      <w:r>
        <w:t xml:space="preserve">. </w:t>
      </w:r>
      <w:r w:rsidRPr="0FF97DB1">
        <w:rPr>
          <w:rStyle w:val="StyleUnderline"/>
        </w:rPr>
        <w:t>The second is the desire to embark upon war. It consists of</w:t>
      </w:r>
      <w:r>
        <w:t xml:space="preserve"> a grievance, opportunity, or other cause de guerre, </w:t>
      </w:r>
      <w:r w:rsidRPr="0FF97DB1">
        <w:rPr>
          <w:rStyle w:val="StyleUnderline"/>
        </w:rPr>
        <w:t>and the belief that war is the only</w:t>
      </w:r>
      <w:r>
        <w:t xml:space="preserve">, or even just the best, </w:t>
      </w:r>
      <w:r w:rsidRPr="0FF97DB1">
        <w:rPr>
          <w:rStyle w:val="StyleUnderline"/>
        </w:rPr>
        <w:t>option available</w:t>
      </w:r>
      <w:r>
        <w:t xml:space="preserve"> to achieve the desired outcome. </w:t>
      </w:r>
      <w:r w:rsidRPr="0FF97DB1">
        <w:rPr>
          <w:rStyle w:val="StyleUnderline"/>
          <w:highlight w:val="yellow"/>
        </w:rPr>
        <w:t>An arms race involves only the capability side of the equation. Looking at the historical record</w:t>
      </w:r>
      <w:r w:rsidRPr="0FF97DB1">
        <w:rPr>
          <w:rStyle w:val="StyleUnderline"/>
        </w:rPr>
        <w:t xml:space="preserve"> demonstrates that the relationship </w:t>
      </w:r>
      <w:r w:rsidRPr="0FF97DB1">
        <w:rPr>
          <w:rStyle w:val="StyleUnderline"/>
          <w:highlight w:val="yellow"/>
        </w:rPr>
        <w:t>between arms races and eventual war is not cause and effect</w:t>
      </w:r>
      <w:r>
        <w:t xml:space="preserve">. The classic case is the Anglo-German naval buildup before the First World War. The two countries did indeed rapidly expand their navies, and in the end they did go to war, but there was no obvious intention for war between the two countries. Circumstances outside their control, separate from the arms race – a rigid alliance structure, sudden assassination, and widely-held belief in the social virtues of armed conflict – led Europe to war. Another interesting example is the interwar naval arms treaties involving the United States, United Kingdom, and Japan. Those countries actively limited their naval construction programs in the belief that naval armaments had been a factor in the rush to war in 1914 and correspondingly that preventing any change in the naval balance would relieve pressure. In the end, the treaties were broken by the Japanese because they were intent on imperial expansion and the three powers went to war. The final classic example is the nuclear arms race between the Soviet Union and the United States. In this case, a rapid arms buildup from the 1950s onward, spurred by such mistaken beliefs as the “Missile Gap” on the US side, did not result in war between the two states. As early as the 1960s, both sides had the ability to quite literally eliminate the other from the face of the Earth with their nuclear arsenals, but that did not change the situation. Neither side had any intention of engaging in either a nuclear or massive conventional war with the other. From these three examples it is clear that a simple argument that arms races lead to war is incorrect. </w:t>
      </w:r>
      <w:r w:rsidRPr="0FF97DB1">
        <w:rPr>
          <w:rStyle w:val="StyleUnderline"/>
        </w:rPr>
        <w:t xml:space="preserve">The more interesting question when pondering arms races involves a potential adversary’s intentions. In the context of an East Asian arms race, what are Chinese intentions? </w:t>
      </w:r>
      <w:r w:rsidRPr="0FF97DB1">
        <w:rPr>
          <w:rStyle w:val="StyleUnderline"/>
          <w:highlight w:val="yellow"/>
        </w:rPr>
        <w:t>If we look at the historical record it does not seem that China’s expanding military will necessarily be used for aggressive campaigns</w:t>
      </w:r>
      <w:r w:rsidRPr="0FF97DB1">
        <w:rPr>
          <w:rStyle w:val="StyleUnderline"/>
        </w:rPr>
        <w:t>.</w:t>
      </w:r>
      <w:r>
        <w:t xml:space="preserve"> China last went to war in 1979, fighting a brief conflict with Vietnam in response to that country’s invasion of Cambodia the year before. Before that, it fought a short border war with India in 1962 after repeated border clashes as it sought to consolidate its control over Tibet. Earlier, in 1950, China went to war against the United Nations on the side of North Korea after Douglas MacArthur led his troops all the way to the Yalu River. If you take Beijing’s point of view, its wars have been defensive, to protect its interests and allies against aggression. That is, of course, what every nation that has ever gone to war believes, but from the outside China’s historical record is not obviously aggressive. China does have a recent history of aggressive rhetoric about Taiwan and islands in the East and South China Seas, though. </w:t>
      </w:r>
      <w:r w:rsidRPr="0FF97DB1">
        <w:rPr>
          <w:rStyle w:val="StyleUnderline"/>
        </w:rPr>
        <w:t xml:space="preserve">Taken at face value, </w:t>
      </w:r>
      <w:r w:rsidRPr="0FF97DB1">
        <w:rPr>
          <w:rStyle w:val="StyleUnderline"/>
          <w:highlight w:val="yellow"/>
        </w:rPr>
        <w:t>this would indicate that expanded Chinese military capabilities will be used offensively. However, talk is cheap whereas war is not, and rhetoric is just as often used to mask intentions as display them</w:t>
      </w:r>
      <w:r w:rsidRPr="0FF97DB1">
        <w:rPr>
          <w:rStyle w:val="StyleUnderline"/>
        </w:rPr>
        <w:t>. Aggressive public statements are an easy way to placate nationalist sentiment at home and apply diplomatic pressure abroad.</w:t>
      </w:r>
      <w:r>
        <w:t xml:space="preserve"> I do not have any doubt that China desires both de facto and de jure control over Taiwan, the </w:t>
      </w:r>
      <w:proofErr w:type="spellStart"/>
      <w:r>
        <w:t>Senkaku</w:t>
      </w:r>
      <w:proofErr w:type="spellEnd"/>
      <w:r>
        <w:t>/</w:t>
      </w:r>
      <w:proofErr w:type="spellStart"/>
      <w:r>
        <w:t>Diaoyu</w:t>
      </w:r>
      <w:proofErr w:type="spellEnd"/>
      <w:r>
        <w:t xml:space="preserve"> Islands, and the various islands and reefs of the South China Sea, but </w:t>
      </w:r>
      <w:r w:rsidRPr="0FF97DB1">
        <w:rPr>
          <w:rStyle w:val="StyleUnderline"/>
        </w:rPr>
        <w:t xml:space="preserve">it is more likely </w:t>
      </w:r>
      <w:r w:rsidRPr="0FF97DB1">
        <w:rPr>
          <w:rStyle w:val="StyleUnderline"/>
          <w:highlight w:val="yellow"/>
        </w:rPr>
        <w:t>that China will continue its current “salami-slicing” diplomatic tactics than it will use its expanding military to engage in campaigns to seize the islands</w:t>
      </w:r>
      <w:r w:rsidRPr="0FF97DB1">
        <w:rPr>
          <w:highlight w:val="yellow"/>
        </w:rPr>
        <w:t>.</w:t>
      </w:r>
      <w:r>
        <w:t xml:space="preserve"> China currently has the capability to seize these territories (Taiwan possibly excepted), even if it couldn’t defend them against recapture, and so continued restraint speaks volumes to Chinese intent. While we fret about the PLA Navy’s newest frigate and latest stealth fighter, China will slowly use diplomatic maneuvering to achieve its ends well below the threshold of open war. Of course, intentions are slippery and can change drastically without warning. That is why military capability is so often discussed. You can count and analyze tanks with some degree of certainty that tomorrow they won’t suddenly become submarines. Capability, however, is not a substitute for intent and it does not do to study one without the other. </w:t>
      </w:r>
      <w:r w:rsidRPr="0FF97DB1">
        <w:rPr>
          <w:rStyle w:val="StyleUnderline"/>
        </w:rPr>
        <w:t xml:space="preserve">Whether an arms race is occurring in Asia or not, </w:t>
      </w:r>
      <w:r w:rsidRPr="0FF97DB1">
        <w:rPr>
          <w:rStyle w:val="StyleUnderline"/>
          <w:highlight w:val="yellow"/>
        </w:rPr>
        <w:t>it should be remembered that war is not caused by weapons, but by people</w:t>
      </w:r>
      <w:r w:rsidRPr="0FF97DB1">
        <w:rPr>
          <w:rStyle w:val="StyleUnderline"/>
        </w:rPr>
        <w:t xml:space="preserve">. China’s defense spending continues to increase, and its neighbors’ budgets may follow suit, but </w:t>
      </w:r>
      <w:r w:rsidRPr="0FF97DB1">
        <w:rPr>
          <w:rStyle w:val="StyleUnderline"/>
          <w:highlight w:val="yellow"/>
        </w:rPr>
        <w:t>this does not change anything fundamental about the region’s international relations</w:t>
      </w:r>
      <w:r w:rsidRPr="0FF97DB1">
        <w:rPr>
          <w:rStyle w:val="StyleUnderline"/>
        </w:rPr>
        <w:t>.</w:t>
      </w:r>
      <w:r>
        <w:t xml:space="preserve"> Keeping the capability/intent framework in mind allows you to see past the bluster about rising defense budgets and expanding capabilities and focus on what really matters: who wants what, and are they willing to fight for it.</w:t>
      </w:r>
    </w:p>
    <w:p w14:paraId="59623501" w14:textId="77777777" w:rsidR="001C2939" w:rsidRPr="005B0B44" w:rsidRDefault="001C2939" w:rsidP="001C2939">
      <w:pPr>
        <w:pStyle w:val="Heading4"/>
      </w:pPr>
      <w:r>
        <w:t xml:space="preserve">6. The plan doesn’t get rid of the </w:t>
      </w:r>
      <w:r>
        <w:rPr>
          <w:i/>
          <w:u w:val="single"/>
        </w:rPr>
        <w:t>rest</w:t>
      </w:r>
      <w:r>
        <w:t xml:space="preserve"> of the U.S.’s China policy — it maintains credibility. </w:t>
      </w:r>
    </w:p>
    <w:p w14:paraId="27985E93" w14:textId="77777777" w:rsidR="001C2939" w:rsidRDefault="001C2939" w:rsidP="001C2939">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15" w:history="1">
        <w:r w:rsidRPr="001C3ECA">
          <w:rPr>
            <w:rStyle w:val="Hyperlink"/>
          </w:rPr>
          <w:t>http://belfercenter.hks.harvard.edu/files/glaser-us-china-jul15-final.pdf</w:t>
        </w:r>
      </w:hyperlink>
      <w:r>
        <w:t>, Accessed 06-24-2016, p. 2-3)</w:t>
      </w:r>
    </w:p>
    <w:p w14:paraId="1B7106DF" w14:textId="77777777" w:rsidR="001C2939" w:rsidRDefault="001C2939" w:rsidP="001C2939">
      <w:r w:rsidRPr="005B0B44">
        <w:rPr>
          <w:rStyle w:val="StyleUnderline"/>
          <w:highlight w:val="yellow"/>
        </w:rPr>
        <w:t xml:space="preserve">A grand bargain would not constitute </w:t>
      </w:r>
      <w:r w:rsidRPr="005B0B44">
        <w:rPr>
          <w:rStyle w:val="Emphasis"/>
          <w:highlight w:val="yellow"/>
        </w:rPr>
        <w:t>the entirety</w:t>
      </w:r>
      <w:r w:rsidRPr="005B0B44">
        <w:rPr>
          <w:rStyle w:val="StyleUnderline"/>
          <w:highlight w:val="yellow"/>
        </w:rPr>
        <w:t xml:space="preserve"> of U.S. policy toward China. Unilateral measures and alliances would remain essential components</w:t>
      </w:r>
      <w:r w:rsidRPr="004818F7">
        <w:rPr>
          <w:rStyle w:val="StyleUnderline"/>
        </w:rPr>
        <w:t xml:space="preserve"> of U.S. policy</w:t>
      </w:r>
      <w:r>
        <w:t xml:space="preserve">. When uncertain about a state’s motives and goals, a state should pursue a mix of cooperative and competitive policies. </w:t>
      </w:r>
      <w:r w:rsidRPr="005B0B44">
        <w:rPr>
          <w:rStyle w:val="StyleUnderline"/>
        </w:rPr>
        <w:t xml:space="preserve">In response to improvements in China’s forces, </w:t>
      </w:r>
      <w:r w:rsidRPr="005B0B44">
        <w:rPr>
          <w:rStyle w:val="StyleUnderline"/>
          <w:highlight w:val="yellow"/>
        </w:rPr>
        <w:t>the U</w:t>
      </w:r>
      <w:r>
        <w:t xml:space="preserve">nited </w:t>
      </w:r>
      <w:r w:rsidRPr="005B0B44">
        <w:rPr>
          <w:rStyle w:val="StyleUnderline"/>
          <w:highlight w:val="yellow"/>
        </w:rPr>
        <w:t>S</w:t>
      </w:r>
      <w:r>
        <w:t xml:space="preserve">tates </w:t>
      </w:r>
      <w:r w:rsidRPr="005B0B44">
        <w:rPr>
          <w:rStyle w:val="StyleUnderline"/>
          <w:highlight w:val="yellow"/>
        </w:rPr>
        <w:t>should invest in maintaining the military capabilities</w:t>
      </w:r>
      <w:r>
        <w:t xml:space="preserve"> [end page 2] </w:t>
      </w:r>
      <w:r w:rsidRPr="005B0B44">
        <w:rPr>
          <w:rStyle w:val="StyleUnderline"/>
          <w:highlight w:val="yellow"/>
        </w:rPr>
        <w:t>necessary to protect its allies, to preserve</w:t>
      </w:r>
      <w:r w:rsidRPr="005B0B44">
        <w:rPr>
          <w:rStyle w:val="StyleUnderline"/>
        </w:rPr>
        <w:t xml:space="preserve"> those </w:t>
      </w:r>
      <w:r w:rsidRPr="005B0B44">
        <w:rPr>
          <w:rStyle w:val="StyleUnderline"/>
          <w:highlight w:val="yellow"/>
        </w:rPr>
        <w:t>allies’ confidence in U.S. commitments, to deter crises and war, and to fight effectively if deterrence fails</w:t>
      </w:r>
      <w:r>
        <w:t>.</w:t>
      </w:r>
    </w:p>
    <w:p w14:paraId="5A2147D7" w14:textId="77777777" w:rsidR="001C2939" w:rsidRDefault="001C2939" w:rsidP="001C2939">
      <w:pPr>
        <w:pStyle w:val="Heading4"/>
      </w:pPr>
      <w:r>
        <w:t xml:space="preserve">7. The “recognize the U.S.’s security role” QPQ gets China to </w:t>
      </w:r>
      <w:r w:rsidRPr="00F57FEE">
        <w:rPr>
          <w:u w:val="single"/>
        </w:rPr>
        <w:t>commit to the new status quo</w:t>
      </w:r>
      <w:r>
        <w:t xml:space="preserve">. </w:t>
      </w:r>
    </w:p>
    <w:p w14:paraId="49CDF11A" w14:textId="77777777" w:rsidR="001C2939" w:rsidRDefault="001C2939" w:rsidP="001C2939">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7CA73ECB" w14:textId="77777777" w:rsidR="001C2939" w:rsidRDefault="001C2939" w:rsidP="001C2939">
      <w:r w:rsidRPr="00557C37">
        <w:rPr>
          <w:rStyle w:val="StyleUnderline"/>
          <w:highlight w:val="yellow"/>
        </w:rPr>
        <w:t>A</w:t>
      </w:r>
      <w:r>
        <w:t xml:space="preserve"> second </w:t>
      </w:r>
      <w:r w:rsidRPr="00557C37">
        <w:rPr>
          <w:rStyle w:val="StyleUnderline"/>
          <w:highlight w:val="yellow"/>
        </w:rPr>
        <w:t>component of a grand bargain would be official Chinese acceptance of the U</w:t>
      </w:r>
      <w:r>
        <w:t xml:space="preserve">nited </w:t>
      </w:r>
      <w:r w:rsidRPr="00557C37">
        <w:rPr>
          <w:rStyle w:val="StyleUnderline"/>
          <w:highlight w:val="yellow"/>
        </w:rPr>
        <w:t>S</w:t>
      </w:r>
      <w:r>
        <w:t>tates</w:t>
      </w:r>
      <w:r w:rsidRPr="00557C37">
        <w:rPr>
          <w:rStyle w:val="StyleUnderline"/>
          <w:highlight w:val="yellow"/>
        </w:rPr>
        <w:t>' long-term security role in East Asia, including its alliances and forward-deployed forces</w:t>
      </w:r>
      <w:r>
        <w:t xml:space="preserve">. There have been periods when China viewed the U.S.-Japan alliance relatively favorable. For example, in 1980 China's leader, Hua </w:t>
      </w:r>
      <w:proofErr w:type="spellStart"/>
      <w:r>
        <w:t>Guofeng</w:t>
      </w:r>
      <w:proofErr w:type="spellEnd"/>
      <w:r>
        <w:t>, stated: “We appreciate Japan's efforts to strengthen its alliance with the United States.”103 Since then a variety of factors, including the decline of Soviet power and the redefinition of the U.S.-Japan alliance starting in the mid-1990s have reduced, if not eliminated, China's positive assessment.104 In recent years, some Chinese elites have begun expressing harshly negative views. For example, in 2014 the deputy chief of the general staff of the People's Liberation Army described the U.S. alliance system as “an antiquated relic of the Cold War that should be replaced by an Asia-centric security architecture.”105 Although open to varying interpretations, President Xi Jinping's call for an Asian security order managed by Asian countries and his criticism of “alliances as unhelpful for the region's security” can be viewed as offering a vision of the future in which the United States no longer plays a security role in East Asia. Increasingly, there is support in China for the conclusion that “in Beijing's eyes, the U.S. led security architecture is outliving the usefulness it once provided by ensuring the regional stability necessary for China's development. Instead, China views the alliance system as increasingly incapable of providing lasting security and itself a potential source of threat.”106</w:t>
      </w:r>
    </w:p>
    <w:p w14:paraId="3720F579" w14:textId="77777777" w:rsidR="00E42E4C" w:rsidRDefault="001C2939" w:rsidP="00F601E6">
      <w:r w:rsidRPr="00152C7C">
        <w:rPr>
          <w:rStyle w:val="StyleUnderline"/>
        </w:rPr>
        <w:t xml:space="preserve">Especially in light of Beijing's increasingly negative assessment, </w:t>
      </w:r>
      <w:r w:rsidRPr="00557C37">
        <w:rPr>
          <w:rStyle w:val="StyleUnderline"/>
          <w:highlight w:val="yellow"/>
        </w:rPr>
        <w:t>official recognition and acceptance</w:t>
      </w:r>
      <w:r w:rsidRPr="00152C7C">
        <w:rPr>
          <w:rStyle w:val="StyleUnderline"/>
        </w:rPr>
        <w:t xml:space="preserve"> of the U</w:t>
      </w:r>
      <w:r>
        <w:t xml:space="preserve">nited </w:t>
      </w:r>
      <w:r w:rsidRPr="00152C7C">
        <w:rPr>
          <w:rStyle w:val="StyleUnderline"/>
        </w:rPr>
        <w:t>S</w:t>
      </w:r>
      <w:r>
        <w:t>tates</w:t>
      </w:r>
      <w:r w:rsidRPr="00152C7C">
        <w:rPr>
          <w:rStyle w:val="StyleUnderline"/>
        </w:rPr>
        <w:t xml:space="preserve">' continuing alliance commitments </w:t>
      </w:r>
      <w:r w:rsidRPr="00557C37">
        <w:rPr>
          <w:rStyle w:val="StyleUnderline"/>
          <w:highlight w:val="yellow"/>
        </w:rPr>
        <w:t xml:space="preserve">would be </w:t>
      </w:r>
      <w:r w:rsidRPr="00557C37">
        <w:rPr>
          <w:rStyle w:val="Emphasis"/>
          <w:highlight w:val="yellow"/>
        </w:rPr>
        <w:t>a valuable signal</w:t>
      </w:r>
      <w:r w:rsidRPr="00557C37">
        <w:rPr>
          <w:rStyle w:val="StyleUnderline"/>
          <w:highlight w:val="yellow"/>
        </w:rPr>
        <w:t xml:space="preserve"> (</w:t>
      </w:r>
      <w:r w:rsidRPr="00557C37">
        <w:rPr>
          <w:rStyle w:val="Emphasis"/>
          <w:highlight w:val="yellow"/>
        </w:rPr>
        <w:t>not cheap talk</w:t>
      </w:r>
      <w:r w:rsidRPr="00557C37">
        <w:rPr>
          <w:rStyle w:val="StyleUnderline"/>
          <w:highlight w:val="yellow"/>
        </w:rPr>
        <w:t>). It would indicate the dominance of certain domestic forces over others</w:t>
      </w:r>
      <w:r w:rsidRPr="00152C7C">
        <w:rPr>
          <w:rStyle w:val="StyleUnderline"/>
        </w:rPr>
        <w:t xml:space="preserve"> and the Chinese leadership's willingness to accept domestic political costs to advance China's foreign policy. </w:t>
      </w:r>
      <w:r w:rsidRPr="00557C37">
        <w:rPr>
          <w:rStyle w:val="StyleUnderline"/>
          <w:highlight w:val="yellow"/>
        </w:rPr>
        <w:t>Such action would</w:t>
      </w:r>
      <w:r>
        <w:t xml:space="preserve"> not guarantee stability in China's policy, but it would </w:t>
      </w:r>
      <w:r w:rsidRPr="00557C37">
        <w:rPr>
          <w:rStyle w:val="StyleUnderline"/>
          <w:highlight w:val="yellow"/>
        </w:rPr>
        <w:t xml:space="preserve">provide greater confidence that China was willing to accept a </w:t>
      </w:r>
      <w:r w:rsidRPr="00557C37">
        <w:rPr>
          <w:rStyle w:val="Emphasis"/>
          <w:highlight w:val="yellow"/>
        </w:rPr>
        <w:t>revised</w:t>
      </w:r>
      <w:r w:rsidRPr="00557C37">
        <w:rPr>
          <w:rStyle w:val="Emphasis"/>
        </w:rPr>
        <w:t xml:space="preserve"> geopolitical </w:t>
      </w:r>
      <w:r w:rsidRPr="00557C37">
        <w:rPr>
          <w:rStyle w:val="Emphasis"/>
          <w:highlight w:val="yellow"/>
        </w:rPr>
        <w:t>status quo</w:t>
      </w:r>
      <w:r>
        <w:t xml:space="preserve">. Maybe more important, </w:t>
      </w:r>
      <w:r w:rsidRPr="00152C7C">
        <w:rPr>
          <w:rStyle w:val="StyleUnderline"/>
        </w:rPr>
        <w:t>if China were unwilling (or unable) to provide this official acceptance, the U</w:t>
      </w:r>
      <w:r>
        <w:t xml:space="preserve">nited </w:t>
      </w:r>
      <w:r w:rsidRPr="00152C7C">
        <w:rPr>
          <w:rStyle w:val="StyleUnderline"/>
        </w:rPr>
        <w:t>S</w:t>
      </w:r>
      <w:r>
        <w:t xml:space="preserve">tates </w:t>
      </w:r>
      <w:r w:rsidRPr="00152C7C">
        <w:rPr>
          <w:rStyle w:val="StyleUnderline"/>
        </w:rPr>
        <w:t>would have to be more worried that China's leaders believe that its role in East Asia requires pushing the U</w:t>
      </w:r>
      <w:r>
        <w:t xml:space="preserve">nited </w:t>
      </w:r>
      <w:r w:rsidRPr="00152C7C">
        <w:rPr>
          <w:rStyle w:val="StyleUnderline"/>
        </w:rPr>
        <w:t>S</w:t>
      </w:r>
      <w:r>
        <w:t xml:space="preserve">tates </w:t>
      </w:r>
      <w:r w:rsidRPr="00152C7C">
        <w:rPr>
          <w:rStyle w:val="StyleUnderline"/>
        </w:rPr>
        <w:t>out of the region</w:t>
      </w:r>
      <w:r>
        <w:t>.</w:t>
      </w:r>
    </w:p>
    <w:p w14:paraId="0675E306" w14:textId="77777777" w:rsidR="001C2939" w:rsidRDefault="001C2939" w:rsidP="001C2939"/>
    <w:p w14:paraId="44CA4328" w14:textId="78B1FEF6" w:rsidR="003E5791" w:rsidRDefault="00524E8B" w:rsidP="00326A87">
      <w:pPr>
        <w:pStyle w:val="Heading1"/>
      </w:pPr>
      <w:r>
        <w:t>2</w:t>
      </w:r>
      <w:r w:rsidR="00326A87">
        <w:t xml:space="preserve"> — Espionage DA</w:t>
      </w:r>
    </w:p>
    <w:p w14:paraId="60AEDD47" w14:textId="0EF0025F" w:rsidR="00326A87" w:rsidRDefault="00326A87" w:rsidP="00802768">
      <w:pPr>
        <w:pStyle w:val="Heading3"/>
      </w:pPr>
      <w:r>
        <w:t>Format</w:t>
      </w:r>
    </w:p>
    <w:p w14:paraId="5805606A" w14:textId="77777777" w:rsidR="008A1B62" w:rsidRDefault="008A1B62" w:rsidP="008A1B62"/>
    <w:p w14:paraId="285F2F6D" w14:textId="19599C09" w:rsidR="008A1B62" w:rsidRPr="003B6E15" w:rsidRDefault="008A1B62" w:rsidP="008A1B62">
      <w:r>
        <w:t xml:space="preserve">Assume the 1AC, 1NC, and 2AC below. Students should prepare a </w:t>
      </w:r>
      <w:proofErr w:type="spellStart"/>
      <w:r>
        <w:t>neg</w:t>
      </w:r>
      <w:proofErr w:type="spellEnd"/>
      <w:r>
        <w:t xml:space="preserve"> block speech extending the </w:t>
      </w:r>
      <w:proofErr w:type="spellStart"/>
      <w:r w:rsidR="00420EFD">
        <w:t>Esiponage</w:t>
      </w:r>
      <w:proofErr w:type="spellEnd"/>
      <w:r w:rsidR="00420EFD">
        <w:t xml:space="preserve"> DA</w:t>
      </w:r>
      <w:r>
        <w:t xml:space="preserve">. The </w:t>
      </w:r>
      <w:proofErr w:type="spellStart"/>
      <w:r>
        <w:t>neg</w:t>
      </w:r>
      <w:proofErr w:type="spellEnd"/>
      <w:r>
        <w:t xml:space="preserve"> speech is </w:t>
      </w:r>
      <w:r w:rsidR="00420EFD">
        <w:t>four</w:t>
      </w:r>
      <w:r>
        <w:t xml:space="preserve"> minutes.</w:t>
      </w:r>
    </w:p>
    <w:p w14:paraId="6150A76F" w14:textId="77777777" w:rsidR="008A1B62" w:rsidRDefault="008A1B62" w:rsidP="008A1B62">
      <w:bookmarkStart w:id="0" w:name="_GoBack"/>
      <w:bookmarkEnd w:id="0"/>
    </w:p>
    <w:p w14:paraId="6E3440DC" w14:textId="77777777" w:rsidR="008A1B62" w:rsidRPr="008A1B62" w:rsidRDefault="008A1B62" w:rsidP="008A1B62"/>
    <w:p w14:paraId="473CDAA1" w14:textId="15D873AE" w:rsidR="00802768" w:rsidRPr="00B06DCF" w:rsidRDefault="00802768" w:rsidP="00802768">
      <w:pPr>
        <w:pStyle w:val="Heading3"/>
      </w:pPr>
      <w:r>
        <w:t>1AC — Plan</w:t>
      </w:r>
      <w:r w:rsidR="00D2779A">
        <w:t xml:space="preserve"> + Advantages</w:t>
      </w:r>
    </w:p>
    <w:p w14:paraId="049C3612" w14:textId="77777777" w:rsidR="00802768" w:rsidRDefault="00802768" w:rsidP="00802768">
      <w:pPr>
        <w:pStyle w:val="Heading4"/>
      </w:pPr>
      <w:r w:rsidRPr="003E5791">
        <w:t>The United States federal government should offer non-discriminatory and transparent CFIUS reviews of investment projects from China in exchange for China’s willingness to further narrow its “negative list” of sectors exempt from a Bilateral Investment Treaty with the United States. Should China agree, the United States should accede to the negotiated Bilateral Investment Treaty.</w:t>
      </w:r>
    </w:p>
    <w:p w14:paraId="2BDA8931" w14:textId="77777777" w:rsidR="00D2779A" w:rsidRDefault="00D2779A" w:rsidP="00D2779A"/>
    <w:p w14:paraId="79CDF25E" w14:textId="30EDDC84" w:rsidR="00D2779A" w:rsidRPr="00D2779A" w:rsidRDefault="00D2779A" w:rsidP="00D2779A">
      <w:pPr>
        <w:pStyle w:val="Heading4"/>
      </w:pPr>
      <w:r>
        <w:t xml:space="preserve">Advantages = Chinese Economic Growth (Diversionary War, CCP Collapse </w:t>
      </w:r>
      <w:r>
        <w:sym w:font="Wingdings" w:char="F0E0"/>
      </w:r>
      <w:r>
        <w:t xml:space="preserve"> War), U.S.-China Relations (Warming)</w:t>
      </w:r>
    </w:p>
    <w:p w14:paraId="3E51126E" w14:textId="77777777" w:rsidR="00802768" w:rsidRPr="00802768" w:rsidRDefault="00802768" w:rsidP="00802768"/>
    <w:p w14:paraId="6E8CA865" w14:textId="77777777" w:rsidR="00802768" w:rsidRDefault="00802768" w:rsidP="00802768"/>
    <w:p w14:paraId="1BAC7ECE" w14:textId="1AB2A102" w:rsidR="00802768" w:rsidRDefault="00802768" w:rsidP="00802768">
      <w:pPr>
        <w:pStyle w:val="Heading3"/>
      </w:pPr>
      <w:r>
        <w:t>1NC — Espionage DA</w:t>
      </w:r>
    </w:p>
    <w:p w14:paraId="4389716A" w14:textId="77777777" w:rsidR="00802768" w:rsidRDefault="00802768" w:rsidP="00802768">
      <w:pPr>
        <w:pStyle w:val="Heading4"/>
      </w:pPr>
      <w:r>
        <w:t>Chinese espionage is coming now – they’re targeting microchip technology and semiconductors</w:t>
      </w:r>
    </w:p>
    <w:p w14:paraId="0AD0BB6A" w14:textId="77777777" w:rsidR="00802768" w:rsidRDefault="00802768" w:rsidP="00802768">
      <w:proofErr w:type="spellStart"/>
      <w:r w:rsidRPr="00A75507">
        <w:rPr>
          <w:rStyle w:val="Style13ptBold"/>
        </w:rPr>
        <w:t>Mozur</w:t>
      </w:r>
      <w:proofErr w:type="spellEnd"/>
      <w:r w:rsidRPr="00A75507">
        <w:rPr>
          <w:rStyle w:val="Style13ptBold"/>
        </w:rPr>
        <w:t xml:space="preserve"> and </w:t>
      </w:r>
      <w:proofErr w:type="spellStart"/>
      <w:r w:rsidRPr="00A75507">
        <w:rPr>
          <w:rStyle w:val="Style13ptBold"/>
        </w:rPr>
        <w:t>Perlez</w:t>
      </w:r>
      <w:proofErr w:type="spellEnd"/>
      <w:r w:rsidRPr="00A75507">
        <w:rPr>
          <w:rStyle w:val="Style13ptBold"/>
        </w:rPr>
        <w:t xml:space="preserve"> 16 –</w:t>
      </w:r>
      <w:r>
        <w:t xml:space="preserve"> (Paul </w:t>
      </w:r>
      <w:proofErr w:type="spellStart"/>
      <w:r>
        <w:t>Mozur</w:t>
      </w:r>
      <w:proofErr w:type="spellEnd"/>
      <w:r>
        <w:t xml:space="preserve"> writes about technology from The Wall Street Journal's Beijing bureau. His coverage areas include companies such as Foxconn, Huawei and </w:t>
      </w:r>
      <w:proofErr w:type="spellStart"/>
      <w:r>
        <w:t>Tencent</w:t>
      </w:r>
      <w:proofErr w:type="spellEnd"/>
      <w:r>
        <w:t xml:space="preserve"> and industry topics such as social media, censorship and China's electronics supply chain; Jane </w:t>
      </w:r>
      <w:proofErr w:type="spellStart"/>
      <w:r>
        <w:t>Perlez</w:t>
      </w:r>
      <w:proofErr w:type="spellEnd"/>
      <w:r>
        <w:t xml:space="preserve"> is the chief diplomatic correspondent in the Beijing bureau of The New York Times. She covers China and its foreign policy, particularly relations between the United States and China, and their impact on the Asian region; 2/4/16, “Concern Grows in U.S. Over Chinas Drive to Make Chips,” </w:t>
      </w:r>
      <w:hyperlink r:id="rId16" w:history="1">
        <w:r w:rsidRPr="00F46BCB">
          <w:rPr>
            <w:rStyle w:val="Hyperlink"/>
          </w:rPr>
          <w:t>http://www.nytimes.com/2016/02/05/technology/concern-grows-in-us-over-chinas-drive-to-make-chips.html?_r=1</w:t>
        </w:r>
      </w:hyperlink>
      <w:r>
        <w:t xml:space="preserve">, Accessed 6/27/16, </w:t>
      </w:r>
      <w:proofErr w:type="spellStart"/>
      <w:r>
        <w:t>HWilson</w:t>
      </w:r>
      <w:proofErr w:type="spellEnd"/>
      <w:r>
        <w:t>) *** cites Mark Newman, a Sanford C. Bernstein analyst, and Colin Humphreys, a British physicist at Cambridge University</w:t>
      </w:r>
    </w:p>
    <w:p w14:paraId="04B28510" w14:textId="77777777" w:rsidR="00802768" w:rsidRPr="00750B85" w:rsidRDefault="00802768" w:rsidP="00802768">
      <w:pPr>
        <w:rPr>
          <w:rStyle w:val="StyleUnderline"/>
        </w:rPr>
      </w:pPr>
      <w:r w:rsidRPr="00581278">
        <w:rPr>
          <w:rStyle w:val="StyleUnderline"/>
          <w:highlight w:val="yellow"/>
        </w:rPr>
        <w:t>Advancing its chip industry has been a major political initiative for Beijing.</w:t>
      </w:r>
      <w:r>
        <w:rPr>
          <w:rStyle w:val="StyleUnderline"/>
        </w:rPr>
        <w:t xml:space="preserve"> </w:t>
      </w:r>
      <w:r w:rsidRPr="00750B85">
        <w:rPr>
          <w:rStyle w:val="StyleUnderline"/>
        </w:rPr>
        <w:t xml:space="preserve">In recent years, analysts said, </w:t>
      </w:r>
      <w:r w:rsidRPr="00581278">
        <w:rPr>
          <w:rStyle w:val="Emphasis"/>
          <w:highlight w:val="yellow"/>
        </w:rPr>
        <w:t xml:space="preserve">Chinese corporate espionage </w:t>
      </w:r>
      <w:r w:rsidRPr="00581278">
        <w:rPr>
          <w:rStyle w:val="Emphasis"/>
        </w:rPr>
        <w:t xml:space="preserve">and hacking </w:t>
      </w:r>
      <w:r w:rsidRPr="00581278">
        <w:rPr>
          <w:rStyle w:val="Emphasis"/>
          <w:highlight w:val="yellow"/>
        </w:rPr>
        <w:t>efforts have been aimed at stealing chip technology</w:t>
      </w:r>
      <w:r w:rsidRPr="00581278">
        <w:rPr>
          <w:rStyle w:val="StyleUnderline"/>
          <w:highlight w:val="yellow"/>
        </w:rPr>
        <w:t xml:space="preserve">, </w:t>
      </w:r>
      <w:r w:rsidRPr="00705BD2">
        <w:rPr>
          <w:rStyle w:val="StyleUnderline"/>
        </w:rPr>
        <w:t xml:space="preserve">while </w:t>
      </w:r>
      <w:r w:rsidRPr="00581278">
        <w:rPr>
          <w:rStyle w:val="StyleUnderline"/>
          <w:highlight w:val="yellow"/>
        </w:rPr>
        <w:t xml:space="preserve">Chinese firms have used government funds to buy foreign companies and technology </w:t>
      </w:r>
      <w:r w:rsidRPr="00705BD2">
        <w:rPr>
          <w:rStyle w:val="StyleUnderline"/>
        </w:rPr>
        <w:t>and attract engineers.</w:t>
      </w:r>
    </w:p>
    <w:p w14:paraId="4FA76917" w14:textId="77777777" w:rsidR="00802768" w:rsidRPr="005F4E78" w:rsidRDefault="00802768" w:rsidP="00802768">
      <w:r w:rsidRPr="00750B85">
        <w:rPr>
          <w:rStyle w:val="StyleUnderline"/>
        </w:rPr>
        <w:t>Last year, different subsidiaries of the state-controlled Tsinghua Holdings</w:t>
      </w:r>
      <w:r>
        <w:rPr>
          <w:rStyle w:val="StyleUnderline"/>
        </w:rPr>
        <w:t xml:space="preserve"> </w:t>
      </w:r>
      <w:r w:rsidRPr="00750B85">
        <w:rPr>
          <w:rStyle w:val="StyleUnderline"/>
        </w:rPr>
        <w:t>made a number of bids for American companies</w:t>
      </w:r>
      <w:r w:rsidRPr="005F4E78">
        <w:t xml:space="preserve">, including an unsuccessful S23 billion offer for the American memory chip maker Micron Technology and a $3.78 billion bid for a 15 percent stake in the hard-drive maker Western Digital, which was accepted. </w:t>
      </w:r>
    </w:p>
    <w:p w14:paraId="64776C9F" w14:textId="77777777" w:rsidR="00802768" w:rsidRPr="005F4E78" w:rsidRDefault="00802768" w:rsidP="00802768">
      <w:r w:rsidRPr="00750B85">
        <w:rPr>
          <w:rStyle w:val="StyleUnderline"/>
        </w:rPr>
        <w:t>Last year's spree of deal activity, and lack of American regulatory response,</w:t>
      </w:r>
      <w:r>
        <w:rPr>
          <w:rStyle w:val="StyleUnderline"/>
        </w:rPr>
        <w:t xml:space="preserve"> </w:t>
      </w:r>
      <w:r w:rsidRPr="00750B85">
        <w:rPr>
          <w:rStyle w:val="StyleUnderline"/>
        </w:rPr>
        <w:t>spurred</w:t>
      </w:r>
      <w:r w:rsidRPr="005F4E78">
        <w:t xml:space="preserve"> a</w:t>
      </w:r>
      <w:r w:rsidRPr="00750B85">
        <w:rPr>
          <w:rStyle w:val="StyleUnderline"/>
        </w:rPr>
        <w:t xml:space="preserve"> Sanford C. Bernstein analyst</w:t>
      </w:r>
      <w:r w:rsidRPr="005F4E78">
        <w:t xml:space="preserve">, Mark </w:t>
      </w:r>
      <w:r w:rsidRPr="00750B85">
        <w:rPr>
          <w:rStyle w:val="StyleUnderline"/>
        </w:rPr>
        <w:t>Newman, to say</w:t>
      </w:r>
      <w:r w:rsidRPr="005F4E78">
        <w:t xml:space="preserve"> in a November report </w:t>
      </w:r>
      <w:r w:rsidRPr="00750B85">
        <w:rPr>
          <w:rStyle w:val="StyleUnderline"/>
        </w:rPr>
        <w:t xml:space="preserve">that </w:t>
      </w:r>
      <w:r w:rsidRPr="00705BD2">
        <w:rPr>
          <w:rStyle w:val="StyleUnderline"/>
          <w:highlight w:val="yellow"/>
        </w:rPr>
        <w:t>the U</w:t>
      </w:r>
      <w:r w:rsidRPr="00705BD2">
        <w:rPr>
          <w:rStyle w:val="StyleUnderline"/>
        </w:rPr>
        <w:t xml:space="preserve">nited </w:t>
      </w:r>
      <w:r w:rsidRPr="00705BD2">
        <w:rPr>
          <w:rStyle w:val="StyleUnderline"/>
          <w:highlight w:val="yellow"/>
        </w:rPr>
        <w:t>S</w:t>
      </w:r>
      <w:r w:rsidRPr="00705BD2">
        <w:rPr>
          <w:rStyle w:val="StyleUnderline"/>
        </w:rPr>
        <w:t>tates</w:t>
      </w:r>
      <w:r w:rsidRPr="00750B85">
        <w:rPr>
          <w:rStyle w:val="StyleUnderline"/>
        </w:rPr>
        <w:t xml:space="preserve"> "</w:t>
      </w:r>
      <w:r w:rsidRPr="00581278">
        <w:rPr>
          <w:rStyle w:val="StyleUnderline"/>
          <w:highlight w:val="yellow"/>
        </w:rPr>
        <w:t>runs the risk of being asleep at the wheel</w:t>
      </w:r>
      <w:r w:rsidRPr="00750B85">
        <w:rPr>
          <w:rStyle w:val="StyleUnderline"/>
        </w:rPr>
        <w:t>."</w:t>
      </w:r>
      <w:r w:rsidRPr="005F4E78">
        <w:t xml:space="preserve"> </w:t>
      </w:r>
      <w:r w:rsidRPr="00705BD2">
        <w:rPr>
          <w:rStyle w:val="StyleUnderline"/>
        </w:rPr>
        <w:t>He cited efforts by South Korea and Taiwan to prevent China from acquiring some technology assets.</w:t>
      </w:r>
      <w:r>
        <w:rPr>
          <w:rStyle w:val="StyleUnderline"/>
        </w:rPr>
        <w:t xml:space="preserve"> </w:t>
      </w:r>
    </w:p>
    <w:p w14:paraId="548F04B9" w14:textId="77777777" w:rsidR="00802768" w:rsidRPr="00750B85" w:rsidRDefault="00802768" w:rsidP="00802768">
      <w:pPr>
        <w:rPr>
          <w:rStyle w:val="StyleUnderline"/>
        </w:rPr>
      </w:pPr>
      <w:r w:rsidRPr="00750B85">
        <w:rPr>
          <w:rStyle w:val="StyleUnderline"/>
        </w:rPr>
        <w:t xml:space="preserve">The </w:t>
      </w:r>
      <w:proofErr w:type="spellStart"/>
      <w:r w:rsidRPr="00750B85">
        <w:rPr>
          <w:rStyle w:val="StyleUnderline"/>
        </w:rPr>
        <w:t>Lumileds</w:t>
      </w:r>
      <w:proofErr w:type="spellEnd"/>
      <w:r w:rsidRPr="00750B85">
        <w:rPr>
          <w:rStyle w:val="StyleUnderline"/>
        </w:rPr>
        <w:t xml:space="preserve"> block is being interpreted by the chip industry as the United</w:t>
      </w:r>
      <w:r>
        <w:rPr>
          <w:rStyle w:val="StyleUnderline"/>
        </w:rPr>
        <w:t xml:space="preserve"> </w:t>
      </w:r>
      <w:r w:rsidRPr="00750B85">
        <w:rPr>
          <w:rStyle w:val="StyleUnderline"/>
        </w:rPr>
        <w:t>States "waking up a bit to the threat,"</w:t>
      </w:r>
      <w:r w:rsidRPr="005F4E78">
        <w:t xml:space="preserve"> Mr. </w:t>
      </w:r>
      <w:r w:rsidRPr="00750B85">
        <w:rPr>
          <w:rStyle w:val="StyleUnderline"/>
        </w:rPr>
        <w:t>Newman said</w:t>
      </w:r>
      <w:r w:rsidRPr="005F4E78">
        <w:t xml:space="preserve"> in an email. </w:t>
      </w:r>
      <w:r w:rsidRPr="00581278">
        <w:rPr>
          <w:rStyle w:val="StyleUnderline"/>
          <w:highlight w:val="yellow"/>
        </w:rPr>
        <w:t>Gallium nitride is particularly sensitive</w:t>
      </w:r>
      <w:r w:rsidRPr="00750B85">
        <w:rPr>
          <w:rStyle w:val="StyleUnderline"/>
        </w:rPr>
        <w:t>. One military industry magazine</w:t>
      </w:r>
      <w:r>
        <w:rPr>
          <w:rStyle w:val="StyleUnderline"/>
        </w:rPr>
        <w:t xml:space="preserve"> </w:t>
      </w:r>
      <w:r w:rsidRPr="00705BD2">
        <w:rPr>
          <w:rStyle w:val="StyleUnderline"/>
        </w:rPr>
        <w:t>called the material tire biggest tiring since silicon, which</w:t>
      </w:r>
      <w:r w:rsidRPr="00750B85">
        <w:rPr>
          <w:rStyle w:val="StyleUnderline"/>
        </w:rPr>
        <w:t xml:space="preserve"> is now </w:t>
      </w:r>
      <w:r w:rsidRPr="00206E2A">
        <w:rPr>
          <w:rStyle w:val="StyleUnderline"/>
        </w:rPr>
        <w:t xml:space="preserve">commonly used to make tire transistors in microchips. </w:t>
      </w:r>
      <w:r w:rsidRPr="00705BD2">
        <w:rPr>
          <w:rStyle w:val="StyleUnderline"/>
          <w:highlight w:val="yellow"/>
        </w:rPr>
        <w:t>It cited Raytheon's use of tire material to make smaller, low-powered radar for American missile systems.</w:t>
      </w:r>
      <w:r w:rsidRPr="00705BD2">
        <w:rPr>
          <w:rStyle w:val="StyleUnderline"/>
        </w:rPr>
        <w:t xml:space="preserve"> "Many </w:t>
      </w:r>
      <w:r w:rsidRPr="00206E2A">
        <w:rPr>
          <w:rStyle w:val="StyleUnderline"/>
        </w:rPr>
        <w:t>say it's tire the most important semiconductor material since silicon," said</w:t>
      </w:r>
      <w:r w:rsidRPr="00750B85">
        <w:rPr>
          <w:rStyle w:val="StyleUnderline"/>
        </w:rPr>
        <w:t xml:space="preserve"> Colin Humphreys, a British physicist at Cambridge University.</w:t>
      </w:r>
    </w:p>
    <w:p w14:paraId="0DB51BCE" w14:textId="77777777" w:rsidR="00802768" w:rsidRPr="005F4E78" w:rsidRDefault="00802768" w:rsidP="00802768">
      <w:r w:rsidRPr="00750B85">
        <w:rPr>
          <w:rStyle w:val="StyleUnderline"/>
        </w:rPr>
        <w:t xml:space="preserve">He said that while it was not clear what </w:t>
      </w:r>
      <w:r w:rsidRPr="00581278">
        <w:rPr>
          <w:rStyle w:val="StyleUnderline"/>
        </w:rPr>
        <w:t>tire</w:t>
      </w:r>
      <w:r w:rsidRPr="00750B85">
        <w:rPr>
          <w:rStyle w:val="StyleUnderline"/>
        </w:rPr>
        <w:t xml:space="preserve"> United States government was</w:t>
      </w:r>
      <w:r>
        <w:rPr>
          <w:rStyle w:val="StyleUnderline"/>
        </w:rPr>
        <w:t xml:space="preserve"> </w:t>
      </w:r>
      <w:r w:rsidRPr="00750B85">
        <w:rPr>
          <w:rStyle w:val="StyleUnderline"/>
        </w:rPr>
        <w:t xml:space="preserve">worried about, </w:t>
      </w:r>
      <w:r w:rsidRPr="00705BD2">
        <w:rPr>
          <w:rStyle w:val="StyleUnderline"/>
        </w:rPr>
        <w:t>research by LED companies into technology linking gallium nitride and silicon could have broader implications for creating advanced microchips that could be used in a wide array of electronics</w:t>
      </w:r>
      <w:r w:rsidRPr="005F4E78">
        <w:t xml:space="preserve">. </w:t>
      </w:r>
    </w:p>
    <w:p w14:paraId="77F86534" w14:textId="77777777" w:rsidR="00802768" w:rsidRPr="005F4E78" w:rsidRDefault="00802768" w:rsidP="00802768">
      <w:r w:rsidRPr="005F4E78">
        <w:t xml:space="preserve">Tire would-be investor in </w:t>
      </w:r>
      <w:proofErr w:type="spellStart"/>
      <w:r w:rsidRPr="005F4E78">
        <w:t>Lumileds</w:t>
      </w:r>
      <w:proofErr w:type="spellEnd"/>
      <w:r w:rsidRPr="005F4E78">
        <w:t>, GSR Ventures, also holds a stake in Lattice Power, a Chinese company that has been vocal about its efforts to develop technology related to gallium nitride and silicon.</w:t>
      </w:r>
    </w:p>
    <w:p w14:paraId="0F4F8503" w14:textId="77777777" w:rsidR="00802768" w:rsidRPr="00750B85" w:rsidRDefault="00802768" w:rsidP="00802768">
      <w:pPr>
        <w:rPr>
          <w:rStyle w:val="StyleUnderline"/>
        </w:rPr>
      </w:pPr>
      <w:r w:rsidRPr="00206E2A">
        <w:rPr>
          <w:rStyle w:val="StyleUnderline"/>
        </w:rPr>
        <w:t xml:space="preserve">In a </w:t>
      </w:r>
      <w:r w:rsidRPr="00705BD2">
        <w:rPr>
          <w:rStyle w:val="StyleUnderline"/>
        </w:rPr>
        <w:t xml:space="preserve">November 2015 </w:t>
      </w:r>
      <w:r w:rsidRPr="00206E2A">
        <w:rPr>
          <w:rStyle w:val="StyleUnderline"/>
        </w:rPr>
        <w:t xml:space="preserve">statement about a recent investigation into Chinese industrial espionage, </w:t>
      </w:r>
      <w:r w:rsidRPr="00206E2A">
        <w:rPr>
          <w:rStyle w:val="StyleUnderline"/>
          <w:highlight w:val="yellow"/>
        </w:rPr>
        <w:t>Taiwan</w:t>
      </w:r>
      <w:r w:rsidRPr="00206E2A">
        <w:rPr>
          <w:rStyle w:val="StyleUnderline"/>
        </w:rPr>
        <w:t>'s Ministry of Justice al</w:t>
      </w:r>
      <w:r w:rsidRPr="00705BD2">
        <w:rPr>
          <w:rStyle w:val="StyleUnderline"/>
        </w:rPr>
        <w:t xml:space="preserve">so </w:t>
      </w:r>
      <w:r w:rsidRPr="00581278">
        <w:rPr>
          <w:rStyle w:val="StyleUnderline"/>
          <w:highlight w:val="yellow"/>
        </w:rPr>
        <w:t xml:space="preserve">expressed worries about China aiming at tire </w:t>
      </w:r>
      <w:r w:rsidRPr="00705BD2">
        <w:rPr>
          <w:rStyle w:val="StyleUnderline"/>
          <w:highlight w:val="yellow"/>
        </w:rPr>
        <w:t>material</w:t>
      </w:r>
      <w:r w:rsidRPr="00705BD2">
        <w:rPr>
          <w:highlight w:val="yellow"/>
        </w:rPr>
        <w:t xml:space="preserve">. </w:t>
      </w:r>
      <w:r w:rsidRPr="00206E2A">
        <w:rPr>
          <w:rStyle w:val="StyleUnderline"/>
        </w:rPr>
        <w:t>Calling tire mass production of gallium nitride a "key development project" for China, tire ministry</w:t>
      </w:r>
      <w:r w:rsidRPr="005F4E78">
        <w:t xml:space="preserve"> said </w:t>
      </w:r>
      <w:r w:rsidRPr="00206E2A">
        <w:rPr>
          <w:highlight w:val="yellow"/>
        </w:rPr>
        <w:t xml:space="preserve">it </w:t>
      </w:r>
      <w:r w:rsidRPr="00206E2A">
        <w:rPr>
          <w:rStyle w:val="StyleUnderline"/>
          <w:highlight w:val="yellow"/>
        </w:rPr>
        <w:t xml:space="preserve">was </w:t>
      </w:r>
      <w:r w:rsidRPr="00705BD2">
        <w:rPr>
          <w:rStyle w:val="StyleUnderline"/>
          <w:highlight w:val="yellow"/>
        </w:rPr>
        <w:t>concerned about tire theft of trade secrets from Taiwanese companies</w:t>
      </w:r>
      <w:r w:rsidRPr="005F4E78">
        <w:t xml:space="preserve"> working on tire material </w:t>
      </w:r>
      <w:r w:rsidRPr="00705BD2">
        <w:rPr>
          <w:rStyle w:val="StyleUnderline"/>
          <w:highlight w:val="yellow"/>
        </w:rPr>
        <w:t>and Chinese-led recruitment of engineers knowledgeable about it.</w:t>
      </w:r>
    </w:p>
    <w:p w14:paraId="78AE8726" w14:textId="77777777" w:rsidR="00802768" w:rsidRPr="00A75507" w:rsidRDefault="00802768" w:rsidP="00802768"/>
    <w:p w14:paraId="5A83AC72" w14:textId="77777777" w:rsidR="00802768" w:rsidRDefault="00802768" w:rsidP="00802768">
      <w:pPr>
        <w:pStyle w:val="Heading4"/>
      </w:pPr>
      <w:r>
        <w:t>Increasing CFIUS transparency makes effective counter-espionage in the future impossible</w:t>
      </w:r>
    </w:p>
    <w:p w14:paraId="087B8422" w14:textId="77777777" w:rsidR="00802768" w:rsidRDefault="00802768" w:rsidP="00802768">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w:t>
      </w:r>
      <w:proofErr w:type="spellStart"/>
      <w:r>
        <w:t>pgs</w:t>
      </w:r>
      <w:proofErr w:type="spellEnd"/>
      <w:r>
        <w:t xml:space="preserve"> 1033-1079; </w:t>
      </w:r>
      <w:hyperlink r:id="rId17" w:history="1">
        <w:r w:rsidRPr="00421BF9">
          <w:rPr>
            <w:rStyle w:val="Hyperlink"/>
          </w:rPr>
          <w:t>http://brooklynworks.brooklaw.edu/cgi/viewcontent.cgi?article=1113&amp;context=bjil</w:t>
        </w:r>
      </w:hyperlink>
      <w:r>
        <w:t xml:space="preserve">, Accessed 6/24/16, </w:t>
      </w:r>
      <w:proofErr w:type="spellStart"/>
      <w:r>
        <w:t>HWilson</w:t>
      </w:r>
      <w:proofErr w:type="spellEnd"/>
      <w:r>
        <w:t>)</w:t>
      </w:r>
    </w:p>
    <w:p w14:paraId="0588C35A" w14:textId="77777777" w:rsidR="00802768" w:rsidRPr="005F4E78" w:rsidRDefault="00802768" w:rsidP="00802768">
      <w:r w:rsidRPr="005F4E78">
        <w:t>A. Maintaining a Permissive Definition of “National Security”</w:t>
      </w:r>
    </w:p>
    <w:p w14:paraId="6ABB139B" w14:textId="77777777" w:rsidR="00802768" w:rsidRPr="005F4E78" w:rsidRDefault="00802768" w:rsidP="00802768">
      <w:r w:rsidRPr="00C019C2">
        <w:rPr>
          <w:rStyle w:val="StyleUnderline"/>
        </w:rPr>
        <w:t>Contrary to the suggestions of recent scholarship</w:t>
      </w:r>
      <w:r w:rsidRPr="005F4E78">
        <w:t xml:space="preserve"> and proposed </w:t>
      </w:r>
      <w:r w:rsidRPr="005D1AA6">
        <w:t xml:space="preserve">legislation, </w:t>
      </w:r>
      <w:r w:rsidRPr="005D1AA6">
        <w:rPr>
          <w:rStyle w:val="StyleUnderline"/>
        </w:rPr>
        <w:t xml:space="preserve">the term </w:t>
      </w:r>
      <w:r w:rsidRPr="00705BD2">
        <w:rPr>
          <w:rStyle w:val="StyleUnderline"/>
          <w:highlight w:val="yellow"/>
        </w:rPr>
        <w:t>“national security” must not be explicitly defined</w:t>
      </w:r>
      <w:r w:rsidRPr="00705BD2">
        <w:rPr>
          <w:highlight w:val="yellow"/>
        </w:rPr>
        <w:t xml:space="preserve">. </w:t>
      </w:r>
      <w:r w:rsidRPr="005D1AA6">
        <w:rPr>
          <w:rStyle w:val="StyleUnderline"/>
        </w:rPr>
        <w:t>Even though</w:t>
      </w:r>
      <w:r w:rsidRPr="00C019C2">
        <w:rPr>
          <w:rStyle w:val="StyleUnderline"/>
        </w:rPr>
        <w:t xml:space="preserve"> </w:t>
      </w:r>
      <w:r w:rsidRPr="00705BD2">
        <w:rPr>
          <w:rStyle w:val="StyleUnderline"/>
        </w:rPr>
        <w:t>commentators suggest a need for a definition that</w:t>
      </w:r>
      <w:r w:rsidRPr="00705BD2">
        <w:t xml:space="preserve"> expands CFIUS’s scope of power or </w:t>
      </w:r>
      <w:r w:rsidRPr="00705BD2">
        <w:rPr>
          <w:rStyle w:val="Emphasis"/>
        </w:rPr>
        <w:t>increases the Committee’s transparency to foreign investors</w:t>
      </w:r>
      <w:r w:rsidRPr="00705BD2">
        <w:t>,240</w:t>
      </w:r>
      <w:r w:rsidRPr="005F4E78">
        <w:t xml:space="preserve"> </w:t>
      </w:r>
      <w:r w:rsidRPr="00705BD2">
        <w:rPr>
          <w:rStyle w:val="Emphasis"/>
          <w:highlight w:val="yellow"/>
        </w:rPr>
        <w:t>providing a concrete definition inhibits CFIUS’s ability to adapt to new forms of industrial espionage</w:t>
      </w:r>
      <w:r w:rsidRPr="00705BD2">
        <w:rPr>
          <w:highlight w:val="yellow"/>
        </w:rPr>
        <w:t xml:space="preserve">. </w:t>
      </w:r>
      <w:r w:rsidRPr="00705BD2">
        <w:rPr>
          <w:rStyle w:val="Emphasis"/>
        </w:rPr>
        <w:t>Such fixed definitions would likely overlook nuanced threats in the current era of globalization and compromise the nation’s security</w:t>
      </w:r>
      <w:r w:rsidRPr="00705BD2">
        <w:t xml:space="preserve">. </w:t>
      </w:r>
      <w:r w:rsidRPr="00705BD2">
        <w:rPr>
          <w:rStyle w:val="Emphasis"/>
        </w:rPr>
        <w:t>In order</w:t>
      </w:r>
      <w:r w:rsidRPr="00C019C2">
        <w:rPr>
          <w:rStyle w:val="Emphasis"/>
        </w:rPr>
        <w:t xml:space="preserve"> to properly</w:t>
      </w:r>
      <w:r>
        <w:rPr>
          <w:rStyle w:val="Emphasis"/>
        </w:rPr>
        <w:t xml:space="preserve"> </w:t>
      </w:r>
      <w:r w:rsidRPr="00C019C2">
        <w:rPr>
          <w:rStyle w:val="Emphasis"/>
        </w:rPr>
        <w:t>maintain national security within the United States, the definition</w:t>
      </w:r>
      <w:r>
        <w:rPr>
          <w:rStyle w:val="Emphasis"/>
        </w:rPr>
        <w:t xml:space="preserve"> </w:t>
      </w:r>
      <w:r w:rsidRPr="00C019C2">
        <w:rPr>
          <w:rStyle w:val="Emphasis"/>
        </w:rPr>
        <w:t>of “national security” should not be concretely defined.</w:t>
      </w:r>
      <w:r>
        <w:rPr>
          <w:rStyle w:val="Emphasis"/>
        </w:rPr>
        <w:t xml:space="preserve"> </w:t>
      </w:r>
      <w:r w:rsidRPr="00C019C2">
        <w:rPr>
          <w:rStyle w:val="Emphasis"/>
        </w:rPr>
        <w:t>Instead, “</w:t>
      </w:r>
      <w:r w:rsidRPr="00705BD2">
        <w:rPr>
          <w:rStyle w:val="Emphasis"/>
          <w:highlight w:val="yellow"/>
        </w:rPr>
        <w:t>national security” should remain</w:t>
      </w:r>
      <w:r w:rsidRPr="00C019C2">
        <w:rPr>
          <w:rStyle w:val="Emphasis"/>
        </w:rPr>
        <w:t xml:space="preserve"> a </w:t>
      </w:r>
      <w:r w:rsidRPr="00705BD2">
        <w:rPr>
          <w:rStyle w:val="Emphasis"/>
          <w:highlight w:val="yellow"/>
        </w:rPr>
        <w:t>broad</w:t>
      </w:r>
      <w:r w:rsidRPr="00C019C2">
        <w:rPr>
          <w:rStyle w:val="Emphasis"/>
        </w:rPr>
        <w:t xml:space="preserve"> term, in order</w:t>
      </w:r>
      <w:r>
        <w:rPr>
          <w:rStyle w:val="Emphasis"/>
        </w:rPr>
        <w:t xml:space="preserve"> </w:t>
      </w:r>
      <w:r w:rsidRPr="00705BD2">
        <w:rPr>
          <w:rStyle w:val="Emphasis"/>
          <w:highlight w:val="yellow"/>
        </w:rPr>
        <w:t>to best grapple with unexpected issues</w:t>
      </w:r>
      <w:r w:rsidRPr="005F4E78">
        <w:t xml:space="preserve">. As seen in § 2170(f), </w:t>
      </w:r>
      <w:r w:rsidRPr="00C019C2">
        <w:rPr>
          <w:rStyle w:val="StyleUnderline"/>
        </w:rPr>
        <w:t>ten of the eleven factors the Committee considers are</w:t>
      </w:r>
      <w:r>
        <w:rPr>
          <w:rStyle w:val="StyleUnderline"/>
        </w:rPr>
        <w:t xml:space="preserve"> </w:t>
      </w:r>
      <w:r w:rsidRPr="00C019C2">
        <w:rPr>
          <w:rStyle w:val="StyleUnderline"/>
        </w:rPr>
        <w:t>explicitly focused on inquiries concerning national security</w:t>
      </w:r>
      <w:r w:rsidRPr="005F4E78">
        <w:t>.241</w:t>
      </w:r>
    </w:p>
    <w:p w14:paraId="25EC1F31" w14:textId="77777777" w:rsidR="00802768" w:rsidRPr="005F4E78" w:rsidRDefault="00802768" w:rsidP="00802768">
      <w:r w:rsidRPr="00C019C2">
        <w:rPr>
          <w:rStyle w:val="StyleUnderline"/>
        </w:rPr>
        <w:t>Additionally, the definition of “national security” must not be</w:t>
      </w:r>
      <w:r>
        <w:rPr>
          <w:rStyle w:val="StyleUnderline"/>
        </w:rPr>
        <w:t xml:space="preserve"> </w:t>
      </w:r>
      <w:r w:rsidRPr="00C019C2">
        <w:rPr>
          <w:rStyle w:val="StyleUnderline"/>
        </w:rPr>
        <w:t>specifically defined to include “economic security” or a “net</w:t>
      </w:r>
      <w:r>
        <w:rPr>
          <w:rStyle w:val="StyleUnderline"/>
        </w:rPr>
        <w:t xml:space="preserve"> </w:t>
      </w:r>
      <w:r w:rsidRPr="00C019C2">
        <w:rPr>
          <w:rStyle w:val="StyleUnderline"/>
        </w:rPr>
        <w:t>benefit” review</w:t>
      </w:r>
      <w:r w:rsidRPr="005F4E78">
        <w:t xml:space="preserve">.242 </w:t>
      </w:r>
      <w:r w:rsidRPr="002622AB">
        <w:rPr>
          <w:rStyle w:val="StyleUnderline"/>
        </w:rPr>
        <w:t>Including “economic security” as part of the national security inquiry would insert a political factor into CFIUS’s jurisdiction and</w:t>
      </w:r>
      <w:r w:rsidRPr="00C019C2">
        <w:rPr>
          <w:rStyle w:val="StyleUnderline"/>
        </w:rPr>
        <w:t xml:space="preserve"> thus </w:t>
      </w:r>
      <w:r w:rsidRPr="0037713E">
        <w:rPr>
          <w:rStyle w:val="StyleUnderline"/>
        </w:rPr>
        <w:t>politicize the review process</w:t>
      </w:r>
      <w:r w:rsidRPr="0037713E">
        <w:t>.</w:t>
      </w:r>
      <w:r w:rsidRPr="005F4E78">
        <w:t xml:space="preserve"> </w:t>
      </w:r>
      <w:r w:rsidRPr="00C019C2">
        <w:rPr>
          <w:rStyle w:val="StyleUnderline"/>
        </w:rPr>
        <w:t xml:space="preserve">Although </w:t>
      </w:r>
      <w:r w:rsidRPr="002622AB">
        <w:rPr>
          <w:rStyle w:val="StyleUnderline"/>
          <w:highlight w:val="yellow"/>
        </w:rPr>
        <w:t>CFIUS</w:t>
      </w:r>
      <w:r w:rsidRPr="005F4E78">
        <w:t xml:space="preserve">, in both its structure and history, often </w:t>
      </w:r>
      <w:r w:rsidRPr="002622AB">
        <w:rPr>
          <w:rStyle w:val="StyleUnderline"/>
          <w:highlight w:val="yellow"/>
        </w:rPr>
        <w:t>appears to conflate national security with economic security</w:t>
      </w:r>
      <w:r w:rsidRPr="00C019C2">
        <w:rPr>
          <w:rStyle w:val="StyleUnderline"/>
        </w:rPr>
        <w:t>, it is</w:t>
      </w:r>
      <w:r>
        <w:rPr>
          <w:rStyle w:val="StyleUnderline"/>
        </w:rPr>
        <w:t xml:space="preserve"> </w:t>
      </w:r>
      <w:r w:rsidRPr="00C019C2">
        <w:rPr>
          <w:rStyle w:val="StyleUnderline"/>
        </w:rPr>
        <w:t xml:space="preserve">important to note that </w:t>
      </w:r>
      <w:r w:rsidRPr="00C019C2">
        <w:rPr>
          <w:rStyle w:val="Emphasis"/>
        </w:rPr>
        <w:t>national and economic security are often</w:t>
      </w:r>
      <w:r>
        <w:rPr>
          <w:rStyle w:val="Emphasis"/>
        </w:rPr>
        <w:t xml:space="preserve"> </w:t>
      </w:r>
      <w:r w:rsidRPr="00C019C2">
        <w:rPr>
          <w:rStyle w:val="Emphasis"/>
        </w:rPr>
        <w:t>tightly intertwined</w:t>
      </w:r>
      <w:r w:rsidRPr="005F4E78">
        <w:t xml:space="preserve">. </w:t>
      </w:r>
      <w:r w:rsidRPr="00C019C2">
        <w:rPr>
          <w:rStyle w:val="StyleUnderline"/>
        </w:rPr>
        <w:t>This close relationship is proven by</w:t>
      </w:r>
      <w:r>
        <w:rPr>
          <w:rStyle w:val="StyleUnderline"/>
        </w:rPr>
        <w:t xml:space="preserve"> </w:t>
      </w:r>
      <w:r w:rsidRPr="00C019C2">
        <w:rPr>
          <w:rStyle w:val="StyleUnderline"/>
        </w:rPr>
        <w:t>CFIUS’s intimate relationship with the Department of the</w:t>
      </w:r>
      <w:r>
        <w:rPr>
          <w:rStyle w:val="StyleUnderline"/>
        </w:rPr>
        <w:t xml:space="preserve"> </w:t>
      </w:r>
      <w:r w:rsidRPr="00C019C2">
        <w:rPr>
          <w:rStyle w:val="StyleUnderline"/>
        </w:rPr>
        <w:t>Treasury and due to CFIUS’s jurisdiction hinging on the type</w:t>
      </w:r>
      <w:r>
        <w:rPr>
          <w:rStyle w:val="StyleUnderline"/>
        </w:rPr>
        <w:t xml:space="preserve"> </w:t>
      </w:r>
      <w:r w:rsidRPr="00C019C2">
        <w:rPr>
          <w:rStyle w:val="StyleUnderline"/>
        </w:rPr>
        <w:t>of economic transaction</w:t>
      </w:r>
      <w:r w:rsidRPr="005F4E78">
        <w:t xml:space="preserve">.243 </w:t>
      </w:r>
      <w:r w:rsidRPr="0037713E">
        <w:rPr>
          <w:rStyle w:val="StyleUnderline"/>
          <w:highlight w:val="yellow"/>
        </w:rPr>
        <w:t>Although</w:t>
      </w:r>
      <w:r w:rsidRPr="00C019C2">
        <w:rPr>
          <w:rStyle w:val="StyleUnderline"/>
        </w:rPr>
        <w:t xml:space="preserve"> the </w:t>
      </w:r>
      <w:r w:rsidRPr="0037713E">
        <w:rPr>
          <w:rStyle w:val="StyleUnderline"/>
          <w:highlight w:val="yellow"/>
        </w:rPr>
        <w:t>economic security</w:t>
      </w:r>
      <w:r w:rsidRPr="00C019C2">
        <w:rPr>
          <w:rStyle w:val="StyleUnderline"/>
        </w:rPr>
        <w:t xml:space="preserve"> of</w:t>
      </w:r>
      <w:r>
        <w:rPr>
          <w:rStyle w:val="StyleUnderline"/>
        </w:rPr>
        <w:t xml:space="preserve"> </w:t>
      </w:r>
      <w:r w:rsidRPr="00C019C2">
        <w:rPr>
          <w:rStyle w:val="StyleUnderline"/>
        </w:rPr>
        <w:t xml:space="preserve">the nation </w:t>
      </w:r>
      <w:r w:rsidRPr="0037713E">
        <w:rPr>
          <w:rStyle w:val="StyleUnderline"/>
          <w:highlight w:val="yellow"/>
        </w:rPr>
        <w:t>is critical</w:t>
      </w:r>
      <w:r w:rsidRPr="00C019C2">
        <w:rPr>
          <w:rStyle w:val="StyleUnderline"/>
        </w:rPr>
        <w:t xml:space="preserve">, </w:t>
      </w:r>
      <w:r w:rsidRPr="002622AB">
        <w:rPr>
          <w:rStyle w:val="StyleUnderline"/>
          <w:highlight w:val="yellow"/>
        </w:rPr>
        <w:t>economic security</w:t>
      </w:r>
      <w:r w:rsidRPr="00C019C2">
        <w:rPr>
          <w:rStyle w:val="StyleUnderline"/>
        </w:rPr>
        <w:t xml:space="preserve"> </w:t>
      </w:r>
      <w:r w:rsidRPr="002622AB">
        <w:rPr>
          <w:rStyle w:val="StyleUnderline"/>
          <w:highlight w:val="yellow"/>
        </w:rPr>
        <w:t>should not eclipse the foundational concern of CFIUS—national security</w:t>
      </w:r>
      <w:r w:rsidRPr="005F4E78">
        <w:t>.244</w:t>
      </w:r>
    </w:p>
    <w:p w14:paraId="6E755445" w14:textId="77777777" w:rsidR="00802768" w:rsidRPr="005F4E78" w:rsidRDefault="00802768" w:rsidP="00802768">
      <w:r w:rsidRPr="00C019C2">
        <w:rPr>
          <w:rStyle w:val="StyleUnderline"/>
        </w:rPr>
        <w:t>If the substance of CFIUS national security inquiries were</w:t>
      </w:r>
      <w:r>
        <w:rPr>
          <w:rStyle w:val="StyleUnderline"/>
        </w:rPr>
        <w:t xml:space="preserve"> </w:t>
      </w:r>
      <w:r w:rsidRPr="00C019C2">
        <w:rPr>
          <w:rStyle w:val="StyleUnderline"/>
        </w:rPr>
        <w:t>amended to include a “net benefit” review</w:t>
      </w:r>
      <w:r w:rsidRPr="005F4E78">
        <w:t xml:space="preserve">, as proposed in Congresswoman DeLauro’s legislation, </w:t>
      </w:r>
      <w:r w:rsidRPr="00C019C2">
        <w:rPr>
          <w:rStyle w:val="StyleUnderline"/>
        </w:rPr>
        <w:t>the analysis would become</w:t>
      </w:r>
      <w:r>
        <w:rPr>
          <w:rStyle w:val="StyleUnderline"/>
        </w:rPr>
        <w:t xml:space="preserve"> </w:t>
      </w:r>
      <w:r w:rsidRPr="00C019C2">
        <w:rPr>
          <w:rStyle w:val="StyleUnderline"/>
        </w:rPr>
        <w:t>even more politicized because subsequent evaluations would</w:t>
      </w:r>
      <w:r>
        <w:rPr>
          <w:rStyle w:val="StyleUnderline"/>
        </w:rPr>
        <w:t xml:space="preserve"> </w:t>
      </w:r>
      <w:r w:rsidRPr="00C019C2">
        <w:rPr>
          <w:rStyle w:val="StyleUnderline"/>
        </w:rPr>
        <w:t>range into more politically-debated national issues</w:t>
      </w:r>
      <w:r w:rsidRPr="005F4E78">
        <w:t xml:space="preserve">. 245 </w:t>
      </w:r>
      <w:r w:rsidRPr="00C019C2">
        <w:rPr>
          <w:rStyle w:val="StyleUnderline"/>
        </w:rPr>
        <w:t>Topics</w:t>
      </w:r>
      <w:r>
        <w:rPr>
          <w:rStyle w:val="StyleUnderline"/>
        </w:rPr>
        <w:t xml:space="preserve"> </w:t>
      </w:r>
      <w:r w:rsidRPr="00C019C2">
        <w:rPr>
          <w:rStyle w:val="StyleUnderline"/>
        </w:rPr>
        <w:t>such as “economic activity,” “quality of employment,” the effect</w:t>
      </w:r>
      <w:r>
        <w:rPr>
          <w:rStyle w:val="StyleUnderline"/>
        </w:rPr>
        <w:t xml:space="preserve"> </w:t>
      </w:r>
      <w:r w:rsidRPr="00C019C2">
        <w:rPr>
          <w:rStyle w:val="StyleUnderline"/>
        </w:rPr>
        <w:t>on productivity, “industrial efficiency,” and compatibility with</w:t>
      </w:r>
      <w:r>
        <w:rPr>
          <w:rStyle w:val="StyleUnderline"/>
        </w:rPr>
        <w:t xml:space="preserve"> </w:t>
      </w:r>
      <w:r w:rsidRPr="00C019C2">
        <w:rPr>
          <w:rStyle w:val="StyleUnderline"/>
        </w:rPr>
        <w:t>“U.S. cultural policies”</w:t>
      </w:r>
      <w:r>
        <w:rPr>
          <w:rStyle w:val="StyleUnderline"/>
        </w:rPr>
        <w:t xml:space="preserve"> </w:t>
      </w:r>
      <w:r w:rsidRPr="005F4E78">
        <w:t xml:space="preserve">246 </w:t>
      </w:r>
      <w:r w:rsidRPr="00C019C2">
        <w:rPr>
          <w:rStyle w:val="StyleUnderline"/>
        </w:rPr>
        <w:t>would lead to drastic politicization of</w:t>
      </w:r>
      <w:r>
        <w:rPr>
          <w:rStyle w:val="StyleUnderline"/>
        </w:rPr>
        <w:t xml:space="preserve"> </w:t>
      </w:r>
      <w:r w:rsidRPr="00C019C2">
        <w:rPr>
          <w:rStyle w:val="StyleUnderline"/>
        </w:rPr>
        <w:t>the review process</w:t>
      </w:r>
      <w:r w:rsidRPr="005F4E78">
        <w:t xml:space="preserve">. </w:t>
      </w:r>
      <w:r w:rsidRPr="00C019C2">
        <w:rPr>
          <w:rStyle w:val="StyleUnderline"/>
        </w:rPr>
        <w:t>These</w:t>
      </w:r>
      <w:r w:rsidRPr="005F4E78">
        <w:t xml:space="preserve"> issues </w:t>
      </w:r>
      <w:r w:rsidRPr="00C019C2">
        <w:rPr>
          <w:rStyle w:val="StyleUnderline"/>
        </w:rPr>
        <w:t>would</w:t>
      </w:r>
      <w:r w:rsidRPr="005F4E78">
        <w:t xml:space="preserve"> also </w:t>
      </w:r>
      <w:r w:rsidRPr="00C019C2">
        <w:rPr>
          <w:rStyle w:val="StyleUnderline"/>
        </w:rPr>
        <w:t>divert CFIUS’s focus</w:t>
      </w:r>
      <w:r>
        <w:rPr>
          <w:rStyle w:val="StyleUnderline"/>
        </w:rPr>
        <w:t xml:space="preserve"> </w:t>
      </w:r>
      <w:r w:rsidRPr="00C019C2">
        <w:rPr>
          <w:rStyle w:val="StyleUnderline"/>
        </w:rPr>
        <w:t>from</w:t>
      </w:r>
      <w:r w:rsidRPr="005F4E78">
        <w:t xml:space="preserve"> </w:t>
      </w:r>
      <w:r w:rsidRPr="00C019C2">
        <w:rPr>
          <w:rStyle w:val="StyleUnderline"/>
        </w:rPr>
        <w:t>its</w:t>
      </w:r>
      <w:r w:rsidRPr="005F4E78">
        <w:t xml:space="preserve"> already burdensome </w:t>
      </w:r>
      <w:r w:rsidRPr="00C019C2">
        <w:rPr>
          <w:rStyle w:val="StyleUnderline"/>
        </w:rPr>
        <w:t>task of protecting national</w:t>
      </w:r>
      <w:r>
        <w:rPr>
          <w:rStyle w:val="StyleUnderline"/>
        </w:rPr>
        <w:t xml:space="preserve"> </w:t>
      </w:r>
      <w:r w:rsidRPr="00C019C2">
        <w:rPr>
          <w:rStyle w:val="StyleUnderline"/>
        </w:rPr>
        <w:t>security</w:t>
      </w:r>
      <w:r w:rsidRPr="005F4E78">
        <w:t xml:space="preserve">. Furthermore, </w:t>
      </w:r>
      <w:r w:rsidRPr="002622AB">
        <w:rPr>
          <w:rStyle w:val="StyleUnderline"/>
        </w:rPr>
        <w:t>a</w:t>
      </w:r>
      <w:r w:rsidRPr="00C019C2">
        <w:rPr>
          <w:rStyle w:val="StyleUnderline"/>
        </w:rPr>
        <w:t xml:space="preserve"> substantive expansion of the national</w:t>
      </w:r>
      <w:r>
        <w:rPr>
          <w:rStyle w:val="StyleUnderline"/>
        </w:rPr>
        <w:t xml:space="preserve"> </w:t>
      </w:r>
      <w:r w:rsidRPr="00C019C2">
        <w:rPr>
          <w:rStyle w:val="StyleUnderline"/>
        </w:rPr>
        <w:t>security inquiry would not only discourage FDI, but would</w:t>
      </w:r>
      <w:r>
        <w:rPr>
          <w:rStyle w:val="StyleUnderline"/>
        </w:rPr>
        <w:t xml:space="preserve"> </w:t>
      </w:r>
      <w:r w:rsidRPr="00C019C2">
        <w:rPr>
          <w:rStyle w:val="StyleUnderline"/>
        </w:rPr>
        <w:t>make the CFIUS judgments more arbitrary and politicized due</w:t>
      </w:r>
      <w:r>
        <w:rPr>
          <w:rStyle w:val="StyleUnderline"/>
        </w:rPr>
        <w:t xml:space="preserve"> </w:t>
      </w:r>
      <w:r w:rsidRPr="00C019C2">
        <w:rPr>
          <w:rStyle w:val="StyleUnderline"/>
        </w:rPr>
        <w:t>to the critical lack of a framework for determining what constitutes</w:t>
      </w:r>
      <w:r>
        <w:rPr>
          <w:rStyle w:val="StyleUnderline"/>
        </w:rPr>
        <w:t xml:space="preserve"> </w:t>
      </w:r>
      <w:r w:rsidRPr="00C019C2">
        <w:rPr>
          <w:rStyle w:val="StyleUnderline"/>
        </w:rPr>
        <w:t>a “net benefit.”</w:t>
      </w:r>
      <w:r w:rsidRPr="005F4E78">
        <w:t xml:space="preserve"> Finally, </w:t>
      </w:r>
      <w:r w:rsidRPr="00C019C2">
        <w:rPr>
          <w:rStyle w:val="StyleUnderline"/>
        </w:rPr>
        <w:t>as seen in the Chinese Model,</w:t>
      </w:r>
      <w:r>
        <w:rPr>
          <w:rStyle w:val="StyleUnderline"/>
        </w:rPr>
        <w:t xml:space="preserve"> </w:t>
      </w:r>
      <w:r w:rsidRPr="00C019C2">
        <w:rPr>
          <w:rStyle w:val="StyleUnderline"/>
        </w:rPr>
        <w:t>which arguably violates China’s WTO commitments, adding</w:t>
      </w:r>
      <w:r>
        <w:rPr>
          <w:rStyle w:val="StyleUnderline"/>
        </w:rPr>
        <w:t xml:space="preserve"> </w:t>
      </w:r>
      <w:r w:rsidRPr="00C019C2">
        <w:rPr>
          <w:rStyle w:val="StyleUnderline"/>
        </w:rPr>
        <w:t>such stipulations could possibly violate the United States’</w:t>
      </w:r>
      <w:r>
        <w:rPr>
          <w:rStyle w:val="StyleUnderline"/>
        </w:rPr>
        <w:t xml:space="preserve"> </w:t>
      </w:r>
      <w:r w:rsidRPr="00C019C2">
        <w:rPr>
          <w:rStyle w:val="StyleUnderline"/>
        </w:rPr>
        <w:t>commitments</w:t>
      </w:r>
      <w:r w:rsidRPr="005F4E78">
        <w:t xml:space="preserve">247 </w:t>
      </w:r>
      <w:r w:rsidRPr="00C019C2">
        <w:rPr>
          <w:rStyle w:val="StyleUnderline"/>
        </w:rPr>
        <w:t>to the WTO.</w:t>
      </w:r>
      <w:r w:rsidRPr="005F4E78">
        <w:t>248</w:t>
      </w:r>
    </w:p>
    <w:p w14:paraId="262EC11F" w14:textId="77777777" w:rsidR="00802768" w:rsidRDefault="00802768" w:rsidP="00802768"/>
    <w:p w14:paraId="6AB38505" w14:textId="77777777" w:rsidR="00802768" w:rsidRDefault="00802768" w:rsidP="00802768">
      <w:pPr>
        <w:pStyle w:val="Heading4"/>
      </w:pPr>
      <w:r>
        <w:t>Successful tech espionage leads to Chinese military superiority</w:t>
      </w:r>
    </w:p>
    <w:p w14:paraId="04030AF4" w14:textId="77777777" w:rsidR="00802768" w:rsidRDefault="00802768" w:rsidP="00802768">
      <w:proofErr w:type="spellStart"/>
      <w:r w:rsidRPr="00A75507">
        <w:rPr>
          <w:rStyle w:val="Style13ptBold"/>
        </w:rPr>
        <w:t>Mozur</w:t>
      </w:r>
      <w:proofErr w:type="spellEnd"/>
      <w:r w:rsidRPr="00A75507">
        <w:rPr>
          <w:rStyle w:val="Style13ptBold"/>
        </w:rPr>
        <w:t xml:space="preserve"> and </w:t>
      </w:r>
      <w:proofErr w:type="spellStart"/>
      <w:r w:rsidRPr="00A75507">
        <w:rPr>
          <w:rStyle w:val="Style13ptBold"/>
        </w:rPr>
        <w:t>Perlez</w:t>
      </w:r>
      <w:proofErr w:type="spellEnd"/>
      <w:r w:rsidRPr="00A75507">
        <w:rPr>
          <w:rStyle w:val="Style13ptBold"/>
        </w:rPr>
        <w:t xml:space="preserve"> 16 –</w:t>
      </w:r>
      <w:r>
        <w:t xml:space="preserve"> (Paul </w:t>
      </w:r>
      <w:proofErr w:type="spellStart"/>
      <w:r>
        <w:t>Mozur</w:t>
      </w:r>
      <w:proofErr w:type="spellEnd"/>
      <w:r>
        <w:t xml:space="preserve"> writes about technology from The Wall Street Journal's Beijing bureau. His coverage areas include companies such as Foxconn, Huawei and </w:t>
      </w:r>
      <w:proofErr w:type="spellStart"/>
      <w:r>
        <w:t>Tencent</w:t>
      </w:r>
      <w:proofErr w:type="spellEnd"/>
      <w:r>
        <w:t xml:space="preserve"> and industry topics such as social media, censorship and China's electronics supply chain; Jane </w:t>
      </w:r>
      <w:proofErr w:type="spellStart"/>
      <w:r>
        <w:t>Perlez</w:t>
      </w:r>
      <w:proofErr w:type="spellEnd"/>
      <w:r>
        <w:t xml:space="preserve"> is the chief diplomatic correspondent in the Beijing bureau of The New York Times. She covers China and its foreign policy, particularly relations between the United States and China, and their impact on the Asian region; 2/4/16, “Concern Grows in U.S. Over Chinas Drive to Make Chips,” </w:t>
      </w:r>
      <w:hyperlink r:id="rId18" w:history="1">
        <w:r w:rsidRPr="00F46BCB">
          <w:rPr>
            <w:rStyle w:val="Hyperlink"/>
          </w:rPr>
          <w:t>http://www.nytimes.com/2016/02/05/technology/concern-grows-in-us-over-chinas-drive-to-make-chips.html?_r=1</w:t>
        </w:r>
      </w:hyperlink>
      <w:r>
        <w:t xml:space="preserve">, Accessed 6/27/16, </w:t>
      </w:r>
      <w:proofErr w:type="spellStart"/>
      <w:r>
        <w:t>HWilson</w:t>
      </w:r>
      <w:proofErr w:type="spellEnd"/>
      <w:r>
        <w:t>) *** cites Mark Newman, a Sanford C. Bernstein analyst, and Colin Humphreys, a British physicist at Cambridge University</w:t>
      </w:r>
    </w:p>
    <w:p w14:paraId="03C7E8F8" w14:textId="77777777" w:rsidR="00802768" w:rsidRPr="00BF2E3A" w:rsidRDefault="00802768" w:rsidP="00802768"/>
    <w:p w14:paraId="274119A8" w14:textId="77777777" w:rsidR="00802768" w:rsidRPr="00BF2E3A" w:rsidRDefault="00802768" w:rsidP="00802768">
      <w:pPr>
        <w:rPr>
          <w:rStyle w:val="Emphasis"/>
        </w:rPr>
      </w:pPr>
      <w:r w:rsidRPr="005F4E78">
        <w:t xml:space="preserve">HONG KONG — </w:t>
      </w:r>
      <w:r w:rsidRPr="002622AB">
        <w:rPr>
          <w:rStyle w:val="StyleUnderline"/>
          <w:highlight w:val="yellow"/>
        </w:rPr>
        <w:t>China</w:t>
      </w:r>
      <w:r w:rsidRPr="00BF2E3A">
        <w:rPr>
          <w:rStyle w:val="StyleUnderline"/>
        </w:rPr>
        <w:t xml:space="preserve"> is spending billions of dollars on a major push to</w:t>
      </w:r>
      <w:r>
        <w:rPr>
          <w:rStyle w:val="StyleUnderline"/>
        </w:rPr>
        <w:t xml:space="preserve"> </w:t>
      </w:r>
      <w:r w:rsidRPr="00BF2E3A">
        <w:rPr>
          <w:rStyle w:val="StyleUnderline"/>
        </w:rPr>
        <w:t xml:space="preserve">make its own </w:t>
      </w:r>
      <w:r w:rsidRPr="002622AB">
        <w:rPr>
          <w:rStyle w:val="StyleUnderline"/>
          <w:highlight w:val="yellow"/>
        </w:rPr>
        <w:t>microchips</w:t>
      </w:r>
      <w:r w:rsidRPr="005F4E78">
        <w:t xml:space="preserve">, an effort </w:t>
      </w:r>
      <w:r w:rsidRPr="00BF2E3A">
        <w:rPr>
          <w:rStyle w:val="Emphasis"/>
        </w:rPr>
        <w:t xml:space="preserve">that </w:t>
      </w:r>
      <w:r w:rsidRPr="002622AB">
        <w:rPr>
          <w:rStyle w:val="Emphasis"/>
          <w:highlight w:val="yellow"/>
        </w:rPr>
        <w:t>could bolster its military capabilities as well as its homegrown technology industry.</w:t>
      </w:r>
    </w:p>
    <w:p w14:paraId="07821847" w14:textId="77777777" w:rsidR="00802768" w:rsidRPr="005F4E78" w:rsidRDefault="00802768" w:rsidP="00802768">
      <w:r w:rsidRPr="00BF2E3A">
        <w:rPr>
          <w:rStyle w:val="Emphasis"/>
        </w:rPr>
        <w:t xml:space="preserve">Those ambitions are </w:t>
      </w:r>
      <w:r>
        <w:rPr>
          <w:rStyle w:val="Emphasis"/>
        </w:rPr>
        <w:t>starting</w:t>
      </w:r>
      <w:r w:rsidRPr="00BF2E3A">
        <w:rPr>
          <w:rStyle w:val="Emphasis"/>
        </w:rPr>
        <w:t xml:space="preserve"> to be noticed in Washington.</w:t>
      </w:r>
      <w:r>
        <w:rPr>
          <w:rStyle w:val="Emphasis"/>
        </w:rPr>
        <w:t xml:space="preserve"> </w:t>
      </w:r>
    </w:p>
    <w:p w14:paraId="24EA11E5" w14:textId="77777777" w:rsidR="00802768" w:rsidRPr="005F4E78" w:rsidRDefault="00802768" w:rsidP="00802768">
      <w:r w:rsidRPr="002622AB">
        <w:rPr>
          <w:rStyle w:val="StyleUnderline"/>
          <w:highlight w:val="yellow"/>
        </w:rPr>
        <w:t xml:space="preserve">Worries over China's chip ambitions were the main reason </w:t>
      </w:r>
      <w:r w:rsidRPr="002622AB">
        <w:rPr>
          <w:rStyle w:val="StyleUnderline"/>
        </w:rPr>
        <w:t xml:space="preserve">that </w:t>
      </w:r>
      <w:r w:rsidRPr="002622AB">
        <w:rPr>
          <w:rStyle w:val="StyleUnderline"/>
          <w:highlight w:val="yellow"/>
        </w:rPr>
        <w:t>U</w:t>
      </w:r>
      <w:r w:rsidRPr="00BF2E3A">
        <w:rPr>
          <w:rStyle w:val="StyleUnderline"/>
        </w:rPr>
        <w:t>nited</w:t>
      </w:r>
      <w:r>
        <w:rPr>
          <w:rStyle w:val="StyleUnderline"/>
        </w:rPr>
        <w:t xml:space="preserve"> </w:t>
      </w:r>
      <w:r w:rsidRPr="002622AB">
        <w:rPr>
          <w:rStyle w:val="StyleUnderline"/>
          <w:highlight w:val="yellow"/>
        </w:rPr>
        <w:t>S</w:t>
      </w:r>
      <w:r w:rsidRPr="00BF2E3A">
        <w:rPr>
          <w:rStyle w:val="StyleUnderline"/>
        </w:rPr>
        <w:t xml:space="preserve">tates </w:t>
      </w:r>
      <w:r w:rsidRPr="002622AB">
        <w:rPr>
          <w:rStyle w:val="StyleUnderline"/>
          <w:highlight w:val="yellow"/>
        </w:rPr>
        <w:t>officials blocked the proposed purchase</w:t>
      </w:r>
      <w:r w:rsidRPr="00BF2E3A">
        <w:rPr>
          <w:rStyle w:val="StyleUnderline"/>
        </w:rPr>
        <w:t xml:space="preserve"> for as much as S2.9 billion of</w:t>
      </w:r>
      <w:r>
        <w:rPr>
          <w:rStyle w:val="StyleUnderline"/>
        </w:rPr>
        <w:t xml:space="preserve"> </w:t>
      </w:r>
      <w:r w:rsidRPr="00BF2E3A">
        <w:rPr>
          <w:rStyle w:val="StyleUnderline"/>
        </w:rPr>
        <w:t xml:space="preserve">a controlling stake in a unit </w:t>
      </w:r>
      <w:r w:rsidRPr="002622AB">
        <w:rPr>
          <w:rStyle w:val="StyleUnderline"/>
          <w:highlight w:val="yellow"/>
        </w:rPr>
        <w:t>of the Dutch electronics company Philips by Chinese</w:t>
      </w:r>
      <w:r w:rsidRPr="00BF2E3A">
        <w:rPr>
          <w:rStyle w:val="StyleUnderline"/>
        </w:rPr>
        <w:t xml:space="preserve"> investors, according to one expert</w:t>
      </w:r>
      <w:r w:rsidRPr="005F4E78">
        <w:t xml:space="preserve"> and a second person involved with the deal discussions.</w:t>
      </w:r>
    </w:p>
    <w:p w14:paraId="42BD3736" w14:textId="77777777" w:rsidR="00802768" w:rsidRPr="00BF2E3A" w:rsidRDefault="00802768" w:rsidP="00802768">
      <w:pPr>
        <w:rPr>
          <w:rStyle w:val="StyleUnderline"/>
        </w:rPr>
      </w:pPr>
      <w:r w:rsidRPr="002622AB">
        <w:rPr>
          <w:rStyle w:val="StyleUnderline"/>
          <w:highlight w:val="yellow"/>
        </w:rPr>
        <w:t>The rare blockage underscores growing concern</w:t>
      </w:r>
      <w:r w:rsidRPr="00BF2E3A">
        <w:rPr>
          <w:rStyle w:val="StyleUnderline"/>
        </w:rPr>
        <w:t xml:space="preserve"> in Washington </w:t>
      </w:r>
      <w:r w:rsidRPr="002622AB">
        <w:rPr>
          <w:rStyle w:val="StyleUnderline"/>
          <w:highlight w:val="yellow"/>
        </w:rPr>
        <w:t xml:space="preserve">about Chinese efforts to acquire the know-how to make the semiconductors that work </w:t>
      </w:r>
      <w:r w:rsidRPr="002622AB">
        <w:rPr>
          <w:rStyle w:val="StyleUnderline"/>
        </w:rPr>
        <w:t xml:space="preserve">as the brains of all lands of </w:t>
      </w:r>
      <w:r w:rsidRPr="002622AB">
        <w:rPr>
          <w:rStyle w:val="StyleUnderline"/>
          <w:highlight w:val="yellow"/>
        </w:rPr>
        <w:t xml:space="preserve">sophisticated electronics, including </w:t>
      </w:r>
      <w:r w:rsidRPr="002622AB">
        <w:rPr>
          <w:rStyle w:val="Emphasis"/>
        </w:rPr>
        <w:t xml:space="preserve">military applications like </w:t>
      </w:r>
      <w:r w:rsidRPr="002622AB">
        <w:rPr>
          <w:rStyle w:val="Emphasis"/>
          <w:highlight w:val="yellow"/>
        </w:rPr>
        <w:t>missile systems</w:t>
      </w:r>
      <w:r w:rsidRPr="00BF2E3A">
        <w:rPr>
          <w:rStyle w:val="StyleUnderline"/>
        </w:rPr>
        <w:t>.</w:t>
      </w:r>
    </w:p>
    <w:p w14:paraId="6FFBF538" w14:textId="77777777" w:rsidR="00802768" w:rsidRPr="00BF2E3A" w:rsidRDefault="00802768" w:rsidP="00802768">
      <w:pPr>
        <w:rPr>
          <w:rStyle w:val="Emphasis"/>
        </w:rPr>
      </w:pPr>
      <w:r w:rsidRPr="005F4E78">
        <w:t xml:space="preserve">In the case of the Philips deal, </w:t>
      </w:r>
      <w:r w:rsidRPr="002622AB">
        <w:rPr>
          <w:rStyle w:val="StyleUnderline"/>
          <w:highlight w:val="yellow"/>
        </w:rPr>
        <w:t>the company said</w:t>
      </w:r>
      <w:r w:rsidRPr="005F4E78">
        <w:t xml:space="preserve"> late last month </w:t>
      </w:r>
      <w:r w:rsidRPr="00BF2E3A">
        <w:rPr>
          <w:rStyle w:val="StyleUnderline"/>
        </w:rPr>
        <w:t xml:space="preserve">that </w:t>
      </w:r>
      <w:r w:rsidRPr="002622AB">
        <w:rPr>
          <w:rStyle w:val="StyleUnderline"/>
          <w:highlight w:val="yellow"/>
        </w:rPr>
        <w:t>it would terminate a</w:t>
      </w:r>
      <w:r w:rsidRPr="00BF2E3A">
        <w:rPr>
          <w:rStyle w:val="StyleUnderline"/>
        </w:rPr>
        <w:t xml:space="preserve"> March 2015 </w:t>
      </w:r>
      <w:r w:rsidRPr="002622AB">
        <w:rPr>
          <w:rStyle w:val="StyleUnderline"/>
          <w:highlight w:val="yellow"/>
        </w:rPr>
        <w:t>agreement to sell</w:t>
      </w:r>
      <w:r w:rsidRPr="00BF2E3A">
        <w:rPr>
          <w:rStyle w:val="StyleUnderline"/>
        </w:rPr>
        <w:t xml:space="preserve"> a majority stake in its auto</w:t>
      </w:r>
      <w:r>
        <w:rPr>
          <w:rStyle w:val="StyleUnderline"/>
        </w:rPr>
        <w:t xml:space="preserve"> </w:t>
      </w:r>
      <w:r w:rsidRPr="00BF2E3A">
        <w:rPr>
          <w:rStyle w:val="StyleUnderline"/>
        </w:rPr>
        <w:t xml:space="preserve">and light-emitting diode components business known as </w:t>
      </w:r>
      <w:proofErr w:type="spellStart"/>
      <w:r w:rsidRPr="002622AB">
        <w:rPr>
          <w:rStyle w:val="StyleUnderline"/>
          <w:highlight w:val="yellow"/>
        </w:rPr>
        <w:t>Lumileds</w:t>
      </w:r>
      <w:proofErr w:type="spellEnd"/>
      <w:r w:rsidRPr="00BF2E3A">
        <w:rPr>
          <w:rStyle w:val="StyleUnderline"/>
        </w:rPr>
        <w:t xml:space="preserve"> to</w:t>
      </w:r>
      <w:r w:rsidRPr="005F4E78">
        <w:t xml:space="preserve"> a group that included the </w:t>
      </w:r>
      <w:r w:rsidRPr="00BF2E3A">
        <w:rPr>
          <w:rStyle w:val="StyleUnderline"/>
        </w:rPr>
        <w:t>Chinese investors</w:t>
      </w:r>
      <w:r w:rsidRPr="005F4E78">
        <w:t xml:space="preserve"> GO Scale Capital and GSR Ventures. </w:t>
      </w:r>
      <w:r w:rsidRPr="002622AB">
        <w:rPr>
          <w:rStyle w:val="Emphasis"/>
          <w:highlight w:val="yellow"/>
        </w:rPr>
        <w:t>It cited concerns raised by</w:t>
      </w:r>
      <w:r w:rsidRPr="00BF2E3A">
        <w:rPr>
          <w:rStyle w:val="Emphasis"/>
        </w:rPr>
        <w:t xml:space="preserve"> the </w:t>
      </w:r>
      <w:r w:rsidRPr="002622AB">
        <w:rPr>
          <w:rStyle w:val="Emphasis"/>
          <w:highlight w:val="yellow"/>
        </w:rPr>
        <w:t>C</w:t>
      </w:r>
      <w:r w:rsidRPr="00BF2E3A">
        <w:rPr>
          <w:rStyle w:val="StyleUnderline"/>
        </w:rPr>
        <w:t xml:space="preserve">ommittee on </w:t>
      </w:r>
      <w:r w:rsidRPr="002622AB">
        <w:rPr>
          <w:rStyle w:val="Emphasis"/>
          <w:highlight w:val="yellow"/>
        </w:rPr>
        <w:t>F</w:t>
      </w:r>
      <w:r w:rsidRPr="002622AB">
        <w:rPr>
          <w:rStyle w:val="StyleUnderline"/>
        </w:rPr>
        <w:t>oreign</w:t>
      </w:r>
      <w:r w:rsidRPr="00BF2E3A">
        <w:rPr>
          <w:rStyle w:val="StyleUnderline"/>
        </w:rPr>
        <w:t xml:space="preserve"> </w:t>
      </w:r>
      <w:r w:rsidRPr="002622AB">
        <w:rPr>
          <w:rStyle w:val="Emphasis"/>
          <w:highlight w:val="yellow"/>
        </w:rPr>
        <w:t>I</w:t>
      </w:r>
      <w:r w:rsidRPr="00BF2E3A">
        <w:rPr>
          <w:rStyle w:val="StyleUnderline"/>
        </w:rPr>
        <w:t>nvestment</w:t>
      </w:r>
      <w:r>
        <w:rPr>
          <w:rStyle w:val="StyleUnderline"/>
        </w:rPr>
        <w:t xml:space="preserve"> </w:t>
      </w:r>
      <w:r w:rsidRPr="00BF2E3A">
        <w:rPr>
          <w:rStyle w:val="StyleUnderline"/>
        </w:rPr>
        <w:t xml:space="preserve">in the </w:t>
      </w:r>
      <w:r w:rsidRPr="002622AB">
        <w:rPr>
          <w:rStyle w:val="Emphasis"/>
          <w:highlight w:val="yellow"/>
        </w:rPr>
        <w:t>U</w:t>
      </w:r>
      <w:r w:rsidRPr="00BF2E3A">
        <w:rPr>
          <w:rStyle w:val="StyleUnderline"/>
        </w:rPr>
        <w:t xml:space="preserve">nited </w:t>
      </w:r>
      <w:r w:rsidRPr="002622AB">
        <w:rPr>
          <w:rStyle w:val="Emphasis"/>
          <w:highlight w:val="yellow"/>
        </w:rPr>
        <w:t>S</w:t>
      </w:r>
      <w:r w:rsidRPr="005F4E78">
        <w:t>tates</w:t>
      </w:r>
      <w:r w:rsidRPr="00BF2E3A">
        <w:rPr>
          <w:rStyle w:val="Emphasis"/>
        </w:rPr>
        <w:t>, which reviews whether foreign investments in the</w:t>
      </w:r>
      <w:r>
        <w:rPr>
          <w:rStyle w:val="Emphasis"/>
        </w:rPr>
        <w:t xml:space="preserve"> </w:t>
      </w:r>
      <w:r w:rsidRPr="00BF2E3A">
        <w:rPr>
          <w:rStyle w:val="Emphasis"/>
        </w:rPr>
        <w:t>country present a national security risk.</w:t>
      </w:r>
    </w:p>
    <w:p w14:paraId="2FFB670C" w14:textId="77777777" w:rsidR="00802768" w:rsidRPr="005F4E78" w:rsidRDefault="00802768" w:rsidP="00802768">
      <w:r w:rsidRPr="005F4E78">
        <w:t xml:space="preserve">Philips said that </w:t>
      </w:r>
      <w:r w:rsidRPr="00537BCB">
        <w:rPr>
          <w:rStyle w:val="StyleUnderline"/>
        </w:rPr>
        <w:t>despite efforts to alleviate concerns</w:t>
      </w:r>
      <w:r w:rsidRPr="005F4E78">
        <w:t xml:space="preserve">, the committee — known as </w:t>
      </w:r>
      <w:proofErr w:type="spellStart"/>
      <w:r w:rsidRPr="00537BCB">
        <w:rPr>
          <w:rStyle w:val="StyleUnderline"/>
        </w:rPr>
        <w:t>Cfius</w:t>
      </w:r>
      <w:proofErr w:type="spellEnd"/>
      <w:r w:rsidRPr="005F4E78">
        <w:t xml:space="preserve"> — </w:t>
      </w:r>
      <w:r w:rsidRPr="00537BCB">
        <w:rPr>
          <w:rStyle w:val="StyleUnderline"/>
        </w:rPr>
        <w:t>did not approve the transaction.</w:t>
      </w:r>
      <w:r>
        <w:rPr>
          <w:rStyle w:val="StyleUnderline"/>
        </w:rPr>
        <w:t xml:space="preserve"> </w:t>
      </w:r>
    </w:p>
    <w:p w14:paraId="5AACFB05" w14:textId="77777777" w:rsidR="00802768" w:rsidRPr="005F4E78" w:rsidRDefault="00802768" w:rsidP="00802768">
      <w:r w:rsidRPr="005F4E78">
        <w:t>"</w:t>
      </w:r>
      <w:r w:rsidRPr="00537BCB">
        <w:rPr>
          <w:rStyle w:val="StyleUnderline"/>
        </w:rPr>
        <w:t xml:space="preserve">There is a belief in the </w:t>
      </w:r>
      <w:proofErr w:type="spellStart"/>
      <w:r w:rsidRPr="00537BCB">
        <w:rPr>
          <w:rStyle w:val="StyleUnderline"/>
        </w:rPr>
        <w:t>Cfius</w:t>
      </w:r>
      <w:proofErr w:type="spellEnd"/>
      <w:r w:rsidRPr="00537BCB">
        <w:rPr>
          <w:rStyle w:val="StyleUnderline"/>
        </w:rPr>
        <w:t xml:space="preserve"> community that China has become innately</w:t>
      </w:r>
      <w:r>
        <w:rPr>
          <w:rStyle w:val="StyleUnderline"/>
        </w:rPr>
        <w:t xml:space="preserve"> </w:t>
      </w:r>
      <w:r w:rsidRPr="00537BCB">
        <w:rPr>
          <w:rStyle w:val="StyleUnderline"/>
        </w:rPr>
        <w:t>hostile and that these aren't just business deals anymore," said</w:t>
      </w:r>
      <w:r w:rsidRPr="005F4E78">
        <w:t xml:space="preserve"> James </w:t>
      </w:r>
      <w:r w:rsidRPr="00537BCB">
        <w:rPr>
          <w:rStyle w:val="StyleUnderline"/>
        </w:rPr>
        <w:t>Lewis, a senior fellow at the Center for Strategic and International Studies, a</w:t>
      </w:r>
      <w:r>
        <w:rPr>
          <w:rStyle w:val="StyleUnderline"/>
        </w:rPr>
        <w:t xml:space="preserve"> </w:t>
      </w:r>
      <w:r w:rsidRPr="00537BCB">
        <w:rPr>
          <w:rStyle w:val="StyleUnderline"/>
        </w:rPr>
        <w:t>research firm, who speaks to people connected with the committee's process</w:t>
      </w:r>
      <w:r w:rsidRPr="005F4E78">
        <w:t>.</w:t>
      </w:r>
    </w:p>
    <w:p w14:paraId="3926C97B" w14:textId="77777777" w:rsidR="00802768" w:rsidRPr="005F4E78" w:rsidRDefault="00802768" w:rsidP="00802768">
      <w:r w:rsidRPr="005F4E78">
        <w:t>Philips did not respond to requests for comment. GSR Ventures, which sponsors GO Scale Capital, declined to comment.</w:t>
      </w:r>
    </w:p>
    <w:p w14:paraId="200C4548" w14:textId="77777777" w:rsidR="00802768" w:rsidRPr="005F4E78" w:rsidRDefault="00802768" w:rsidP="00802768">
      <w:proofErr w:type="spellStart"/>
      <w:r w:rsidRPr="005F4E78">
        <w:t>Cfius</w:t>
      </w:r>
      <w:proofErr w:type="spellEnd"/>
      <w:r w:rsidRPr="005F4E78">
        <w:t xml:space="preserve">, an interagency body that includes representatives from the Treasury and Justice Departments, declined to comment and does not make its findings public. </w:t>
      </w:r>
    </w:p>
    <w:p w14:paraId="11CAAD95" w14:textId="77777777" w:rsidR="00802768" w:rsidRPr="005F4E78" w:rsidRDefault="00802768" w:rsidP="00802768">
      <w:proofErr w:type="spellStart"/>
      <w:r w:rsidRPr="005F4E78">
        <w:t>Cfius</w:t>
      </w:r>
      <w:proofErr w:type="spellEnd"/>
      <w:r w:rsidRPr="005F4E78">
        <w:t xml:space="preserve"> reviews have been a growing problem for outbound Chinese deals. According to the most recent data available, in 2012 and 2013 Chinese investment accounted for more committee reviews than money coming from any other country. A 2008 Chinese effort to invest in the network equipment company 3Com was withdrawn while the committee was reviewing it.</w:t>
      </w:r>
    </w:p>
    <w:p w14:paraId="2771D91D" w14:textId="77777777" w:rsidR="00802768" w:rsidRPr="005F4E78" w:rsidRDefault="00802768" w:rsidP="00802768">
      <w:r w:rsidRPr="005F4E78">
        <w:t xml:space="preserve">Recently, the committee found acceptable a number of major Chinese deals, including a takeover of Smithfield Foods by </w:t>
      </w:r>
      <w:proofErr w:type="spellStart"/>
      <w:r w:rsidRPr="005F4E78">
        <w:t>Shuanghui</w:t>
      </w:r>
      <w:proofErr w:type="spellEnd"/>
      <w:r w:rsidRPr="005F4E78">
        <w:t xml:space="preserve"> International and Lenovo's takeover of IBM's low-end server unit. In 2012, President Obama ordered a Chinese company to stop building wind farms near an American military installation in Oregon after a negative </w:t>
      </w:r>
      <w:proofErr w:type="spellStart"/>
      <w:r w:rsidRPr="005F4E78">
        <w:t>Cfius</w:t>
      </w:r>
      <w:proofErr w:type="spellEnd"/>
      <w:r w:rsidRPr="005F4E78">
        <w:t xml:space="preserve"> review.</w:t>
      </w:r>
    </w:p>
    <w:p w14:paraId="55A2F8E9" w14:textId="77777777" w:rsidR="00802768" w:rsidRPr="00537BCB" w:rsidRDefault="00802768" w:rsidP="00802768">
      <w:pPr>
        <w:rPr>
          <w:rStyle w:val="StyleUnderline"/>
        </w:rPr>
      </w:pPr>
      <w:r w:rsidRPr="002622AB">
        <w:rPr>
          <w:rStyle w:val="StyleUnderline"/>
          <w:highlight w:val="yellow"/>
        </w:rPr>
        <w:t>At the center of the committee's concerns on the Philips deal</w:t>
      </w:r>
      <w:r w:rsidRPr="00537BCB">
        <w:rPr>
          <w:rStyle w:val="StyleUnderline"/>
        </w:rPr>
        <w:t>, according to</w:t>
      </w:r>
      <w:r>
        <w:rPr>
          <w:rStyle w:val="StyleUnderline"/>
        </w:rPr>
        <w:t xml:space="preserve"> </w:t>
      </w:r>
      <w:r w:rsidRPr="005F4E78">
        <w:t xml:space="preserve">Mr. </w:t>
      </w:r>
      <w:r w:rsidRPr="00537BCB">
        <w:rPr>
          <w:rStyle w:val="StyleUnderline"/>
        </w:rPr>
        <w:t xml:space="preserve">Lewis, </w:t>
      </w:r>
      <w:r w:rsidRPr="002622AB">
        <w:rPr>
          <w:rStyle w:val="StyleUnderline"/>
          <w:highlight w:val="yellow"/>
        </w:rPr>
        <w:t>was</w:t>
      </w:r>
      <w:r w:rsidRPr="00537BCB">
        <w:rPr>
          <w:rStyle w:val="StyleUnderline"/>
        </w:rPr>
        <w:t xml:space="preserve"> a</w:t>
      </w:r>
      <w:r w:rsidRPr="005F4E78">
        <w:t xml:space="preserve"> little known but increasingly </w:t>
      </w:r>
      <w:r w:rsidRPr="00537BCB">
        <w:rPr>
          <w:rStyle w:val="StyleUnderline"/>
        </w:rPr>
        <w:t>important advanced</w:t>
      </w:r>
      <w:r>
        <w:rPr>
          <w:rStyle w:val="StyleUnderline"/>
        </w:rPr>
        <w:t xml:space="preserve"> </w:t>
      </w:r>
      <w:r w:rsidRPr="00537BCB">
        <w:rPr>
          <w:rStyle w:val="StyleUnderline"/>
        </w:rPr>
        <w:t xml:space="preserve">semiconductor material called </w:t>
      </w:r>
      <w:r w:rsidRPr="002622AB">
        <w:rPr>
          <w:rStyle w:val="StyleUnderline"/>
          <w:highlight w:val="yellow"/>
        </w:rPr>
        <w:t>gallium nitride</w:t>
      </w:r>
      <w:r w:rsidRPr="005F4E78">
        <w:t xml:space="preserve">. Though not a household name like silicon, </w:t>
      </w:r>
      <w:r w:rsidRPr="00537BCB">
        <w:rPr>
          <w:rStyle w:val="StyleUnderline"/>
        </w:rPr>
        <w:t>gallium nitride</w:t>
      </w:r>
      <w:r w:rsidRPr="005F4E78">
        <w:t xml:space="preserve">, often referred to by its abbreviation </w:t>
      </w:r>
      <w:proofErr w:type="spellStart"/>
      <w:r w:rsidRPr="005F4E78">
        <w:t>GaN</w:t>
      </w:r>
      <w:proofErr w:type="spellEnd"/>
      <w:r w:rsidRPr="005F4E78">
        <w:t xml:space="preserve">, </w:t>
      </w:r>
      <w:r w:rsidRPr="00537BCB">
        <w:rPr>
          <w:rStyle w:val="StyleUnderline"/>
        </w:rPr>
        <w:t>could be used to construct a new generation of powerful and versatile</w:t>
      </w:r>
      <w:r>
        <w:rPr>
          <w:rStyle w:val="StyleUnderline"/>
        </w:rPr>
        <w:t xml:space="preserve"> </w:t>
      </w:r>
      <w:r w:rsidRPr="00537BCB">
        <w:rPr>
          <w:rStyle w:val="StyleUnderline"/>
        </w:rPr>
        <w:t>microchips.</w:t>
      </w:r>
    </w:p>
    <w:p w14:paraId="6833F881" w14:textId="77777777" w:rsidR="00802768" w:rsidRPr="005F4E78" w:rsidRDefault="00802768" w:rsidP="00802768">
      <w:r w:rsidRPr="00537BCB">
        <w:rPr>
          <w:rStyle w:val="StyleUnderline"/>
        </w:rPr>
        <w:t>It has been used for decades in</w:t>
      </w:r>
      <w:r w:rsidRPr="005F4E78">
        <w:t xml:space="preserve"> the low-energy light sources known as </w:t>
      </w:r>
      <w:r w:rsidRPr="00537BCB">
        <w:rPr>
          <w:rStyle w:val="StyleUnderline"/>
        </w:rPr>
        <w:t>light-</w:t>
      </w:r>
      <w:r>
        <w:rPr>
          <w:rStyle w:val="StyleUnderline"/>
        </w:rPr>
        <w:t xml:space="preserve"> </w:t>
      </w:r>
      <w:r w:rsidRPr="00537BCB">
        <w:rPr>
          <w:rStyle w:val="StyleUnderline"/>
        </w:rPr>
        <w:t>emitting diodes</w:t>
      </w:r>
      <w:r w:rsidRPr="005F4E78">
        <w:t xml:space="preserve">, and it features in technology as mundane as Blu-ray Disc players. </w:t>
      </w:r>
      <w:r w:rsidRPr="00537BCB">
        <w:rPr>
          <w:rStyle w:val="StyleUnderline"/>
        </w:rPr>
        <w:t xml:space="preserve">But </w:t>
      </w:r>
      <w:r w:rsidRPr="002622AB">
        <w:rPr>
          <w:rStyle w:val="StyleUnderline"/>
          <w:highlight w:val="yellow"/>
        </w:rPr>
        <w:t xml:space="preserve">its resistance to heat and radiation </w:t>
      </w:r>
      <w:r w:rsidRPr="002622AB">
        <w:rPr>
          <w:rStyle w:val="Emphasis"/>
          <w:highlight w:val="yellow"/>
        </w:rPr>
        <w:t>give it a number of military and space applications</w:t>
      </w:r>
      <w:r w:rsidRPr="005F4E78">
        <w:t xml:space="preserve">. </w:t>
      </w:r>
      <w:r w:rsidRPr="00537BCB">
        <w:rPr>
          <w:rStyle w:val="StyleUnderline"/>
        </w:rPr>
        <w:t>Gallium nitride chips are being used in radar for</w:t>
      </w:r>
      <w:r>
        <w:rPr>
          <w:rStyle w:val="StyleUnderline"/>
        </w:rPr>
        <w:t xml:space="preserve"> </w:t>
      </w:r>
      <w:r w:rsidRPr="00537BCB">
        <w:rPr>
          <w:rStyle w:val="StyleUnderline"/>
        </w:rPr>
        <w:t>antiballistic missiles and in an Air Force radar system, called Space Fence,</w:t>
      </w:r>
      <w:r>
        <w:rPr>
          <w:rStyle w:val="StyleUnderline"/>
        </w:rPr>
        <w:t xml:space="preserve"> </w:t>
      </w:r>
      <w:r w:rsidRPr="00537BCB">
        <w:rPr>
          <w:rStyle w:val="StyleUnderline"/>
        </w:rPr>
        <w:t>that is used to track space debris</w:t>
      </w:r>
      <w:r w:rsidRPr="005F4E78">
        <w:t>.</w:t>
      </w:r>
    </w:p>
    <w:p w14:paraId="2CD1625A" w14:textId="77777777" w:rsidR="00802768" w:rsidRPr="00537BCB" w:rsidRDefault="00802768" w:rsidP="00802768">
      <w:pPr>
        <w:rPr>
          <w:rStyle w:val="StyleUnderline"/>
        </w:rPr>
      </w:pPr>
      <w:r w:rsidRPr="005F4E78">
        <w:t>"</w:t>
      </w:r>
      <w:r w:rsidRPr="00537BCB">
        <w:rPr>
          <w:rStyle w:val="StyleUnderline"/>
        </w:rPr>
        <w:t>Gallium nitride makes better-performing semiconductors that were key in</w:t>
      </w:r>
      <w:r>
        <w:rPr>
          <w:rStyle w:val="StyleUnderline"/>
        </w:rPr>
        <w:t xml:space="preserve"> </w:t>
      </w:r>
      <w:r w:rsidRPr="00537BCB">
        <w:rPr>
          <w:rStyle w:val="StyleUnderline"/>
        </w:rPr>
        <w:t>upgrading Patriot radar systems," said</w:t>
      </w:r>
      <w:r w:rsidRPr="005F4E78">
        <w:t xml:space="preserve"> Mr. </w:t>
      </w:r>
      <w:r w:rsidRPr="00537BCB">
        <w:rPr>
          <w:rStyle w:val="StyleUnderline"/>
        </w:rPr>
        <w:t>Lewis. "</w:t>
      </w:r>
      <w:r w:rsidRPr="002622AB">
        <w:rPr>
          <w:rStyle w:val="StyleUnderline"/>
          <w:highlight w:val="yellow"/>
        </w:rPr>
        <w:t>It's classic dual use</w:t>
      </w:r>
      <w:r w:rsidRPr="00537BCB">
        <w:rPr>
          <w:rStyle w:val="StyleUnderline"/>
        </w:rPr>
        <w:t>,</w:t>
      </w:r>
      <w:r>
        <w:rPr>
          <w:rStyle w:val="StyleUnderline"/>
        </w:rPr>
        <w:t xml:space="preserve"> </w:t>
      </w:r>
      <w:r w:rsidRPr="00537BCB">
        <w:rPr>
          <w:rStyle w:val="StyleUnderline"/>
        </w:rPr>
        <w:t xml:space="preserve">sensitive in that </w:t>
      </w:r>
      <w:r w:rsidRPr="00537BCB">
        <w:rPr>
          <w:rStyle w:val="Emphasis"/>
        </w:rPr>
        <w:t xml:space="preserve">it </w:t>
      </w:r>
      <w:r w:rsidRPr="002622AB">
        <w:rPr>
          <w:rStyle w:val="Emphasis"/>
          <w:highlight w:val="yellow"/>
        </w:rPr>
        <w:t>could be used in other advanced weapons sensors and jamming systems</w:t>
      </w:r>
      <w:r w:rsidRPr="00537BCB">
        <w:rPr>
          <w:rStyle w:val="StyleUnderline"/>
        </w:rPr>
        <w:t>."</w:t>
      </w:r>
    </w:p>
    <w:p w14:paraId="77B6E957" w14:textId="77777777" w:rsidR="00802768" w:rsidRDefault="00802768" w:rsidP="00802768"/>
    <w:p w14:paraId="3F2295DB" w14:textId="77777777" w:rsidR="00802768" w:rsidRDefault="00802768" w:rsidP="00802768"/>
    <w:p w14:paraId="2CDBD817" w14:textId="77777777" w:rsidR="00802768" w:rsidRDefault="00802768" w:rsidP="00802768">
      <w:pPr>
        <w:pStyle w:val="Heading4"/>
      </w:pPr>
      <w:r>
        <w:t>Chinese military superiority causes Asian instability and regional proliferation – incites territorial grabs which escalate to US-China nuclear war</w:t>
      </w:r>
    </w:p>
    <w:p w14:paraId="08FDA28E" w14:textId="77777777" w:rsidR="00802768" w:rsidRDefault="00802768" w:rsidP="00802768">
      <w:r w:rsidRPr="00537BCB">
        <w:rPr>
          <w:rStyle w:val="Style13ptBold"/>
        </w:rPr>
        <w:t>Colby 14 –</w:t>
      </w:r>
      <w:r>
        <w:t xml:space="preserve"> (Elbridge Colby is the Robert M. Gates Fellow at the Center for a New American Security, 12/19/14, “Welcome to China and America's Nuclear Nightmare,” </w:t>
      </w:r>
      <w:r>
        <w:rPr>
          <w:i/>
        </w:rPr>
        <w:t>National Interest</w:t>
      </w:r>
      <w:r>
        <w:t xml:space="preserve">, </w:t>
      </w:r>
      <w:hyperlink r:id="rId19" w:history="1">
        <w:r w:rsidRPr="00F46BCB">
          <w:rPr>
            <w:rStyle w:val="Hyperlink"/>
          </w:rPr>
          <w:t>http://nationalinterest.org/feature/welcome-china-americas-nuclear-nightmare-11891?page=show</w:t>
        </w:r>
      </w:hyperlink>
      <w:r>
        <w:t xml:space="preserve">, Accessed 6/27/16, </w:t>
      </w:r>
      <w:proofErr w:type="spellStart"/>
      <w:r>
        <w:t>HWilson</w:t>
      </w:r>
      <w:proofErr w:type="spellEnd"/>
      <w:r>
        <w:t>)</w:t>
      </w:r>
    </w:p>
    <w:p w14:paraId="0551DDE8" w14:textId="77777777" w:rsidR="00802768" w:rsidRDefault="00802768" w:rsidP="00802768"/>
    <w:p w14:paraId="30BAC93A" w14:textId="77777777" w:rsidR="00802768" w:rsidRPr="00145CC7" w:rsidRDefault="00802768" w:rsidP="00802768">
      <w:pPr>
        <w:rPr>
          <w:rStyle w:val="Emphasis"/>
        </w:rPr>
      </w:pPr>
      <w:r w:rsidRPr="002622AB">
        <w:rPr>
          <w:rStyle w:val="StyleUnderline"/>
        </w:rPr>
        <w:t>FOR ALL the focus on maritime disputes in the</w:t>
      </w:r>
      <w:r w:rsidRPr="002622AB">
        <w:t xml:space="preserve"> South and East </w:t>
      </w:r>
      <w:r w:rsidRPr="002622AB">
        <w:rPr>
          <w:rStyle w:val="StyleUnderline"/>
        </w:rPr>
        <w:t>China Seas, there is an even greater peril</w:t>
      </w:r>
      <w:r w:rsidRPr="002622AB">
        <w:rPr>
          <w:rStyle w:val="StyleUnderline"/>
          <w:highlight w:val="yellow"/>
        </w:rPr>
        <w:t xml:space="preserve"> in Asia</w:t>
      </w:r>
      <w:r w:rsidRPr="00145CC7">
        <w:rPr>
          <w:rStyle w:val="StyleUnderline"/>
        </w:rPr>
        <w:t xml:space="preserve"> that deserves attention</w:t>
      </w:r>
      <w:r w:rsidRPr="005F4E78">
        <w:t xml:space="preserve">. It is the rising salience of nuclear weapons in the region. </w:t>
      </w:r>
      <w:r w:rsidRPr="002622AB">
        <w:rPr>
          <w:rStyle w:val="Emphasis"/>
          <w:highlight w:val="yellow"/>
        </w:rPr>
        <w:t>China’s military buildup</w:t>
      </w:r>
      <w:r w:rsidRPr="00145CC7">
        <w:rPr>
          <w:rStyle w:val="StyleUnderline"/>
        </w:rPr>
        <w:t>—</w:t>
      </w:r>
      <w:r w:rsidRPr="002622AB">
        <w:rPr>
          <w:rStyle w:val="StyleUnderline"/>
        </w:rPr>
        <w:t xml:space="preserve">in particular its </w:t>
      </w:r>
      <w:r w:rsidRPr="002622AB">
        <w:rPr>
          <w:rStyle w:val="Emphasis"/>
        </w:rPr>
        <w:t>growing capabilities to blunt America’s ability to project effective force in the western Pacific</w:t>
      </w:r>
      <w:r w:rsidRPr="002622AB">
        <w:rPr>
          <w:rStyle w:val="StyleUnderline"/>
        </w:rPr>
        <w:t>—</w:t>
      </w:r>
      <w:r w:rsidRPr="002622AB">
        <w:rPr>
          <w:rStyle w:val="StyleUnderline"/>
          <w:highlight w:val="yellow"/>
        </w:rPr>
        <w:t xml:space="preserve">is </w:t>
      </w:r>
      <w:r w:rsidRPr="002622AB">
        <w:rPr>
          <w:rStyle w:val="Emphasis"/>
          <w:highlight w:val="yellow"/>
        </w:rPr>
        <w:t>threatening to change the military balance</w:t>
      </w:r>
      <w:r w:rsidRPr="002622AB">
        <w:rPr>
          <w:rStyle w:val="StyleUnderline"/>
        </w:rPr>
        <w:t xml:space="preserve"> in the area</w:t>
      </w:r>
      <w:r w:rsidRPr="000C033A">
        <w:rPr>
          <w:rStyle w:val="StyleUnderline"/>
        </w:rPr>
        <w:t xml:space="preserve">. This will lead to a cascade of strategic shifts that will </w:t>
      </w:r>
      <w:r w:rsidRPr="000C033A">
        <w:rPr>
          <w:rStyle w:val="Emphasis"/>
        </w:rPr>
        <w:t>make nuclear weapons more central</w:t>
      </w:r>
      <w:r w:rsidRPr="000C033A">
        <w:rPr>
          <w:rStyle w:val="StyleUnderline"/>
        </w:rPr>
        <w:t xml:space="preserve"> in both American and Chinese national-security plans, while </w:t>
      </w:r>
      <w:r w:rsidRPr="002622AB">
        <w:rPr>
          <w:rStyle w:val="Emphasis"/>
          <w:highlight w:val="yellow"/>
        </w:rPr>
        <w:t xml:space="preserve">increasing the danger </w:t>
      </w:r>
      <w:r w:rsidRPr="002622AB">
        <w:rPr>
          <w:rStyle w:val="Emphasis"/>
        </w:rPr>
        <w:t xml:space="preserve">that </w:t>
      </w:r>
      <w:r w:rsidRPr="002622AB">
        <w:rPr>
          <w:rStyle w:val="Emphasis"/>
          <w:highlight w:val="yellow"/>
        </w:rPr>
        <w:t xml:space="preserve">other </w:t>
      </w:r>
      <w:r w:rsidRPr="002622AB">
        <w:rPr>
          <w:rStyle w:val="Emphasis"/>
        </w:rPr>
        <w:t xml:space="preserve">regional </w:t>
      </w:r>
      <w:r w:rsidRPr="002622AB">
        <w:rPr>
          <w:rStyle w:val="Emphasis"/>
          <w:highlight w:val="yellow"/>
        </w:rPr>
        <w:t>states will seek nuclear arsenals</w:t>
      </w:r>
      <w:r w:rsidRPr="002622AB">
        <w:rPr>
          <w:rStyle w:val="StyleUnderline"/>
          <w:highlight w:val="yellow"/>
        </w:rPr>
        <w:t xml:space="preserve"> </w:t>
      </w:r>
      <w:r w:rsidRPr="002622AB">
        <w:rPr>
          <w:rStyle w:val="StyleUnderline"/>
        </w:rPr>
        <w:t xml:space="preserve">of their own. </w:t>
      </w:r>
      <w:r w:rsidRPr="002622AB">
        <w:rPr>
          <w:rStyle w:val="Emphasis"/>
        </w:rPr>
        <w:t>Like it or not, nuclear weapons in Asia are back.</w:t>
      </w:r>
    </w:p>
    <w:p w14:paraId="08C6758A" w14:textId="77777777" w:rsidR="00802768" w:rsidRPr="005F4E78" w:rsidRDefault="00802768" w:rsidP="00802768">
      <w:r w:rsidRPr="00145CC7">
        <w:rPr>
          <w:rStyle w:val="StyleUnderline"/>
        </w:rPr>
        <w:t>For seventy years, the United States has militarily dominated</w:t>
      </w:r>
      <w:r w:rsidRPr="005F4E78">
        <w:t xml:space="preserve"> maritime </w:t>
      </w:r>
      <w:r w:rsidRPr="00145CC7">
        <w:rPr>
          <w:rStyle w:val="StyleUnderline"/>
        </w:rPr>
        <w:t>Asia</w:t>
      </w:r>
      <w:r w:rsidRPr="005F4E78">
        <w:t xml:space="preserve">. During this era, </w:t>
      </w:r>
      <w:r w:rsidRPr="00145CC7">
        <w:rPr>
          <w:rStyle w:val="StyleUnderline"/>
        </w:rPr>
        <w:t>U.S. forces could,</w:t>
      </w:r>
      <w:r w:rsidRPr="005F4E78">
        <w:t xml:space="preserve"> generally speaking, </w:t>
      </w:r>
      <w:r w:rsidRPr="00145CC7">
        <w:rPr>
          <w:rStyle w:val="StyleUnderline"/>
        </w:rPr>
        <w:t xml:space="preserve">defeat any challenger in the waters of the western Pacific or in the skies over them. Washington established this preeminence and has retained it </w:t>
      </w:r>
      <w:r w:rsidRPr="005F4E78">
        <w:t xml:space="preserve">in the </w:t>
      </w:r>
      <w:r>
        <w:t>high</w:t>
      </w:r>
      <w:r w:rsidRPr="005F4E78">
        <w:t xml:space="preserve">-minded aspirations to foster the growth and development of prosperous, liberal societies within </w:t>
      </w:r>
      <w:r w:rsidRPr="000C033A">
        <w:t xml:space="preserve">the region. </w:t>
      </w:r>
      <w:r w:rsidRPr="000C033A">
        <w:rPr>
          <w:rStyle w:val="Emphasis"/>
        </w:rPr>
        <w:t>Military primacy has been the crucial underwriter, the predicate of broader American strategy</w:t>
      </w:r>
    </w:p>
    <w:p w14:paraId="4097DCD7" w14:textId="77777777" w:rsidR="00802768" w:rsidRPr="00803E1A" w:rsidRDefault="00802768" w:rsidP="00802768">
      <w:pPr>
        <w:rPr>
          <w:b/>
          <w:u w:val="single"/>
        </w:rPr>
      </w:pPr>
      <w:r w:rsidRPr="002622AB">
        <w:rPr>
          <w:rStyle w:val="Emphasis"/>
        </w:rPr>
        <w:t>This primacy is now coming into question</w:t>
      </w:r>
      <w:r w:rsidRPr="002622AB">
        <w:t xml:space="preserve">. </w:t>
      </w:r>
      <w:r w:rsidRPr="002622AB">
        <w:rPr>
          <w:rStyle w:val="StyleUnderline"/>
          <w:highlight w:val="yellow"/>
        </w:rPr>
        <w:t>China’s advancing</w:t>
      </w:r>
      <w:r w:rsidRPr="005F4E78">
        <w:t xml:space="preserve"> “anti-access/area-denial” (</w:t>
      </w:r>
      <w:r w:rsidRPr="00145CC7">
        <w:rPr>
          <w:rStyle w:val="StyleUnderline"/>
        </w:rPr>
        <w:t>A2/AD</w:t>
      </w:r>
      <w:r w:rsidRPr="005F4E78">
        <w:t xml:space="preserve">) </w:t>
      </w:r>
      <w:r w:rsidRPr="002622AB">
        <w:rPr>
          <w:rStyle w:val="StyleUnderline"/>
          <w:highlight w:val="yellow"/>
        </w:rPr>
        <w:t>capabilities</w:t>
      </w:r>
      <w:r w:rsidRPr="00145CC7">
        <w:rPr>
          <w:rStyle w:val="StyleUnderline"/>
        </w:rPr>
        <w:t xml:space="preserve"> as well </w:t>
      </w:r>
      <w:r w:rsidRPr="000C033A">
        <w:rPr>
          <w:rStyle w:val="StyleUnderline"/>
        </w:rPr>
        <w:t>as its expanding</w:t>
      </w:r>
      <w:r w:rsidRPr="000C033A">
        <w:t xml:space="preserve"> strike and </w:t>
      </w:r>
      <w:r w:rsidRPr="000C033A">
        <w:rPr>
          <w:rStyle w:val="StyleUnderline"/>
        </w:rPr>
        <w:t xml:space="preserve">power-projection capabilities will </w:t>
      </w:r>
      <w:r w:rsidRPr="002622AB">
        <w:rPr>
          <w:rStyle w:val="StyleUnderline"/>
          <w:highlight w:val="yellow"/>
        </w:rPr>
        <w:t>present a</w:t>
      </w:r>
      <w:r w:rsidRPr="00145CC7">
        <w:rPr>
          <w:rStyle w:val="StyleUnderline"/>
        </w:rPr>
        <w:t xml:space="preserve"> mounting </w:t>
      </w:r>
      <w:r w:rsidRPr="002622AB">
        <w:rPr>
          <w:rStyle w:val="StyleUnderline"/>
          <w:highlight w:val="yellow"/>
        </w:rPr>
        <w:t>challenge to the U.S.</w:t>
      </w:r>
      <w:r w:rsidRPr="00145CC7">
        <w:rPr>
          <w:rStyle w:val="StyleUnderline"/>
        </w:rPr>
        <w:t xml:space="preserve"> force posture in the Pacific region</w:t>
      </w:r>
      <w:r w:rsidRPr="005F4E78">
        <w:t xml:space="preserve">—and thus to America’s strategy for the Asia-Pacific as a whole. </w:t>
      </w:r>
      <w:r w:rsidRPr="00145CC7">
        <w:rPr>
          <w:rStyle w:val="StyleUnderline"/>
        </w:rPr>
        <w:t>Beijing appears to be seeking to create a zone</w:t>
      </w:r>
      <w:r w:rsidRPr="005F4E78">
        <w:t xml:space="preserve"> in the western Pacific </w:t>
      </w:r>
      <w:r w:rsidRPr="00145CC7">
        <w:rPr>
          <w:rStyle w:val="StyleUnderline"/>
        </w:rPr>
        <w:t xml:space="preserve">within which the military power of the People’s Liberation Army (PLA) will be able to ensure that Chinese strategic </w:t>
      </w:r>
      <w:r w:rsidRPr="002622AB">
        <w:rPr>
          <w:rStyle w:val="StyleUnderline"/>
        </w:rPr>
        <w:t>interests are held paramount</w:t>
      </w:r>
      <w:r w:rsidRPr="002622AB">
        <w:t xml:space="preserve">—in effect, </w:t>
      </w:r>
      <w:r w:rsidRPr="002622AB">
        <w:rPr>
          <w:rStyle w:val="Emphasis"/>
        </w:rPr>
        <w:t>to supplant the United States as the military primate in the region</w:t>
      </w:r>
      <w:r w:rsidRPr="002622AB">
        <w:t xml:space="preserve">. The oft-cited DF-21D “carrier-killer” ballistic missile is only one small facet of </w:t>
      </w:r>
      <w:r w:rsidRPr="002622AB">
        <w:rPr>
          <w:rStyle w:val="StyleUnderline"/>
        </w:rPr>
        <w:t>this</w:t>
      </w:r>
      <w:r w:rsidRPr="002622AB">
        <w:t xml:space="preserve"> much </w:t>
      </w:r>
      <w:r w:rsidRPr="002622AB">
        <w:rPr>
          <w:rStyle w:val="StyleUnderline"/>
        </w:rPr>
        <w:t>broad</w:t>
      </w:r>
      <w:r w:rsidRPr="002622AB">
        <w:t xml:space="preserve">er </w:t>
      </w:r>
      <w:r w:rsidRPr="002622AB">
        <w:rPr>
          <w:rStyle w:val="StyleUnderline"/>
        </w:rPr>
        <w:t>Chinese effort</w:t>
      </w:r>
      <w:r w:rsidRPr="002622AB">
        <w:t xml:space="preserve">, which </w:t>
      </w:r>
      <w:r w:rsidRPr="002622AB">
        <w:rPr>
          <w:rStyle w:val="StyleUnderline"/>
        </w:rPr>
        <w:t>encompasses the fielding of a whole network that integrates a range of increasingly high-quality platforms, weapons, sensors, and command, control and communications systems.</w:t>
      </w:r>
      <w:r w:rsidRPr="00145CC7">
        <w:rPr>
          <w:rStyle w:val="StyleUnderline"/>
        </w:rPr>
        <w:t xml:space="preserve"> Because of this</w:t>
      </w:r>
      <w:r w:rsidRPr="005F4E78">
        <w:t xml:space="preserve"> effort</w:t>
      </w:r>
      <w:r w:rsidRPr="00145CC7">
        <w:rPr>
          <w:rStyle w:val="StyleUnderline"/>
        </w:rPr>
        <w:t>, U.S. forces attempting to operate in maritime Asia will now have to struggle for dominance rather than simply assume it.</w:t>
      </w:r>
    </w:p>
    <w:p w14:paraId="1CFFF64E" w14:textId="77777777" w:rsidR="00802768" w:rsidRPr="002622AB" w:rsidRDefault="00802768" w:rsidP="00802768">
      <w:r w:rsidRPr="005F4E78">
        <w:t xml:space="preserve">Indeed, </w:t>
      </w:r>
      <w:r w:rsidRPr="00803E1A">
        <w:rPr>
          <w:rStyle w:val="StyleUnderline"/>
        </w:rPr>
        <w:t xml:space="preserve">anxiety about the relative military balance </w:t>
      </w:r>
      <w:r w:rsidRPr="002622AB">
        <w:rPr>
          <w:rStyle w:val="StyleUnderline"/>
        </w:rPr>
        <w:t>between the United States and China is building among</w:t>
      </w:r>
      <w:r w:rsidRPr="002622AB">
        <w:t xml:space="preserve"> the </w:t>
      </w:r>
      <w:r w:rsidRPr="002622AB">
        <w:rPr>
          <w:rStyle w:val="StyleUnderline"/>
        </w:rPr>
        <w:t>defense officials</w:t>
      </w:r>
      <w:r w:rsidRPr="002622AB">
        <w:t xml:space="preserve"> charged with monitoring it. As Frank Kendall, the Pentagon official with chief responsibility for developing and acquiring new military systems, wrote in a recent paper focused on the implications of China’s military buildup:</w:t>
      </w:r>
    </w:p>
    <w:p w14:paraId="2298CBC7" w14:textId="77777777" w:rsidR="00802768" w:rsidRPr="005F4E78" w:rsidRDefault="00802768" w:rsidP="00802768">
      <w:pPr>
        <w:ind w:left="720"/>
      </w:pPr>
      <w:r w:rsidRPr="002622AB">
        <w:rPr>
          <w:rStyle w:val="StyleUnderline"/>
        </w:rPr>
        <w:t>While the U.S. still has</w:t>
      </w:r>
      <w:r w:rsidRPr="002622AB">
        <w:t xml:space="preserve"> significant </w:t>
      </w:r>
      <w:r w:rsidRPr="002622AB">
        <w:rPr>
          <w:rStyle w:val="StyleUnderline"/>
        </w:rPr>
        <w:t>military advantages,</w:t>
      </w:r>
      <w:r w:rsidRPr="00803E1A">
        <w:rPr>
          <w:rStyle w:val="StyleUnderline"/>
        </w:rPr>
        <w:t xml:space="preserve"> </w:t>
      </w:r>
      <w:r w:rsidRPr="002622AB">
        <w:rPr>
          <w:rStyle w:val="Emphasis"/>
          <w:highlight w:val="yellow"/>
        </w:rPr>
        <w:t>U.S. superiority in some key warfare domains is at risk</w:t>
      </w:r>
      <w:r w:rsidRPr="005F4E78">
        <w:t xml:space="preserve"> . . . U.S. Navy ships and western Pacific bases are vulnerable to missile strikes from missiles already in the inventory in China . . . </w:t>
      </w:r>
      <w:r w:rsidRPr="00803E1A">
        <w:rPr>
          <w:rStyle w:val="StyleUnderline"/>
        </w:rPr>
        <w:t xml:space="preserve">The net impact </w:t>
      </w:r>
      <w:r w:rsidRPr="000C033A">
        <w:rPr>
          <w:rStyle w:val="StyleUnderline"/>
        </w:rPr>
        <w:t>is that China is developing a capability to push our operating areas farther from a potential fight, thereby reducing our offensive and defensive capacity</w:t>
      </w:r>
      <w:r w:rsidRPr="000C033A">
        <w:t xml:space="preserve"> . . . The Chinese are developing an integrated air defense system that puts U.S. air dominance in question, and in some regions, air </w:t>
      </w:r>
      <w:r w:rsidRPr="000C033A">
        <w:rPr>
          <w:rStyle w:val="Emphasis"/>
        </w:rPr>
        <w:t>superiority is challenged by 2020</w:t>
      </w:r>
      <w:r w:rsidRPr="000C033A">
        <w:t>.</w:t>
      </w:r>
    </w:p>
    <w:p w14:paraId="5ACE6908" w14:textId="77777777" w:rsidR="00802768" w:rsidRPr="005F4E78" w:rsidRDefault="00802768" w:rsidP="00802768">
      <w:r w:rsidRPr="005F4E78">
        <w:t>Kendall summarized his assessment with the judgment that</w:t>
      </w:r>
    </w:p>
    <w:p w14:paraId="3BA04CA5" w14:textId="77777777" w:rsidR="00802768" w:rsidRPr="00803E1A" w:rsidRDefault="00802768" w:rsidP="00802768">
      <w:pPr>
        <w:ind w:left="720"/>
        <w:rPr>
          <w:b/>
          <w:iCs/>
          <w:u w:val="single"/>
          <w:bdr w:val="single" w:sz="8" w:space="0" w:color="auto"/>
        </w:rPr>
      </w:pPr>
      <w:r w:rsidRPr="002622AB">
        <w:rPr>
          <w:rStyle w:val="Emphasis"/>
          <w:highlight w:val="yellow"/>
        </w:rPr>
        <w:t>China is rapidly modernizing its forces</w:t>
      </w:r>
      <w:r w:rsidRPr="00803E1A">
        <w:rPr>
          <w:rStyle w:val="Emphasis"/>
        </w:rPr>
        <w:t xml:space="preserve"> and </w:t>
      </w:r>
      <w:r w:rsidRPr="000C033A">
        <w:rPr>
          <w:rStyle w:val="Emphasis"/>
        </w:rPr>
        <w:t xml:space="preserve">is developing and fielding strategically chosen capabilities that are designed to defeat power projection capabilities the U.S. depends upon. </w:t>
      </w:r>
      <w:r w:rsidRPr="002622AB">
        <w:rPr>
          <w:rStyle w:val="Emphasis"/>
          <w:highlight w:val="yellow"/>
        </w:rPr>
        <w:t>Technological superiority the U.S. demonstrated over 20 years ago</w:t>
      </w:r>
      <w:r w:rsidRPr="00803E1A">
        <w:rPr>
          <w:rStyle w:val="Emphasis"/>
        </w:rPr>
        <w:t xml:space="preserve">, and </w:t>
      </w:r>
      <w:r w:rsidRPr="002622AB">
        <w:rPr>
          <w:rStyle w:val="Emphasis"/>
          <w:highlight w:val="yellow"/>
        </w:rPr>
        <w:t>which we have relied upon</w:t>
      </w:r>
      <w:r w:rsidRPr="00803E1A">
        <w:rPr>
          <w:rStyle w:val="Emphasis"/>
        </w:rPr>
        <w:t xml:space="preserve"> ever since, </w:t>
      </w:r>
      <w:r w:rsidRPr="002622AB">
        <w:rPr>
          <w:rStyle w:val="Emphasis"/>
          <w:highlight w:val="yellow"/>
        </w:rPr>
        <w:t>is</w:t>
      </w:r>
      <w:r w:rsidRPr="00803E1A">
        <w:rPr>
          <w:rStyle w:val="Emphasis"/>
        </w:rPr>
        <w:t xml:space="preserve"> being actively </w:t>
      </w:r>
      <w:r w:rsidRPr="002622AB">
        <w:rPr>
          <w:rStyle w:val="Emphasis"/>
          <w:highlight w:val="yellow"/>
        </w:rPr>
        <w:t>challenged</w:t>
      </w:r>
      <w:r w:rsidRPr="00803E1A">
        <w:rPr>
          <w:rStyle w:val="Emphasis"/>
        </w:rPr>
        <w:t>.</w:t>
      </w:r>
    </w:p>
    <w:p w14:paraId="0FA92FA2" w14:textId="77777777" w:rsidR="00802768" w:rsidRPr="005F4E78" w:rsidRDefault="00802768" w:rsidP="00802768">
      <w:r w:rsidRPr="005F4E78">
        <w:t xml:space="preserve">Nor is Kendall an outlier in this assessment—rather, </w:t>
      </w:r>
      <w:r w:rsidRPr="00803E1A">
        <w:rPr>
          <w:rStyle w:val="StyleUnderline"/>
        </w:rPr>
        <w:t>his view represents</w:t>
      </w:r>
      <w:r w:rsidRPr="005F4E78">
        <w:t xml:space="preserve"> something like </w:t>
      </w:r>
      <w:r w:rsidRPr="00803E1A">
        <w:rPr>
          <w:rStyle w:val="StyleUnderline"/>
        </w:rPr>
        <w:t>the</w:t>
      </w:r>
      <w:r w:rsidRPr="005F4E78">
        <w:t xml:space="preserve"> evolving </w:t>
      </w:r>
      <w:r w:rsidRPr="00803E1A">
        <w:rPr>
          <w:rStyle w:val="StyleUnderline"/>
        </w:rPr>
        <w:t>baseline understanding among defense officials and experts</w:t>
      </w:r>
      <w:r w:rsidRPr="005F4E78">
        <w:t xml:space="preserve">. Comparably </w:t>
      </w:r>
      <w:r w:rsidRPr="00803E1A">
        <w:rPr>
          <w:rStyle w:val="StyleUnderline"/>
        </w:rPr>
        <w:t>informed and thoughtful defense leaders</w:t>
      </w:r>
      <w:r w:rsidRPr="005F4E78">
        <w:t xml:space="preserve"> like Deputy Secretary of Defense Robert Work </w:t>
      </w:r>
      <w:r w:rsidRPr="00803E1A">
        <w:rPr>
          <w:rStyle w:val="StyleUnderline"/>
        </w:rPr>
        <w:t>have said very similar things</w:t>
      </w:r>
      <w:r w:rsidRPr="005F4E78">
        <w:t>.</w:t>
      </w:r>
    </w:p>
    <w:p w14:paraId="68951D96" w14:textId="77777777" w:rsidR="00802768" w:rsidRPr="005F4E78" w:rsidRDefault="00802768" w:rsidP="00802768">
      <w:r w:rsidRPr="005F4E78">
        <w:t xml:space="preserve">As a result, the United States is beginning to mount an effort to respond to China’s growing capabilities—for instance, through the Defense Department’s recently announced “Offset Strategy” initiative. The Pentagon rightly appears to be focused on maintaining American advantages in the effective projection of conventional military force even in the face of a resolute and highly capable opponent like Beijing. This goal stretches across procurement decisions, revisions to plans and doctrines, changes to deployment and basing, and attitudes toward the exploitation of technology. Outside commentators have tended to conflate this broad effort with the department’s laudable Air-Sea Battle initiative, which is clearly an important segment of the larger attempt to counter challenges to U.S. military superiority, but is still only a part of it. Ideally, this initiative will be successful and will allow the United States to maintain its traditional dominance in maritime Asia. But even if the Pentagon cannot wholly achieve this objective, </w:t>
      </w:r>
      <w:r w:rsidRPr="00803E1A">
        <w:rPr>
          <w:rStyle w:val="StyleUnderline"/>
        </w:rPr>
        <w:t>maintaining</w:t>
      </w:r>
      <w:r w:rsidRPr="005F4E78">
        <w:t xml:space="preserve"> even </w:t>
      </w:r>
      <w:r w:rsidRPr="00803E1A">
        <w:rPr>
          <w:rStyle w:val="StyleUnderline"/>
        </w:rPr>
        <w:t>a</w:t>
      </w:r>
      <w:r w:rsidRPr="005F4E78">
        <w:t xml:space="preserve"> partial </w:t>
      </w:r>
      <w:r w:rsidRPr="00803E1A">
        <w:rPr>
          <w:rStyle w:val="StyleUnderline"/>
        </w:rPr>
        <w:t>edge in the military balance against China will give the United States valuable deterrent and coercive leverage in what will very likely be a fraught relationship with Beijing</w:t>
      </w:r>
      <w:r w:rsidRPr="005F4E78">
        <w:t>.</w:t>
      </w:r>
    </w:p>
    <w:p w14:paraId="3B9CE520" w14:textId="77777777" w:rsidR="00802768" w:rsidRPr="005F4E78" w:rsidRDefault="00802768" w:rsidP="00802768">
      <w:r w:rsidRPr="005F4E78">
        <w:t>But achieving even this more modest aspiration is more a hope than a certainty. And the persistence of sequestration, the American political system’s unwillingness to decisively shift resources toward maintaining the military edge in Asia, and the abiding necessity or allure of involvement in other regions raise questions as to how reasonable this hope is. Thus, we cannot be sure how successful the United States will be in retaining its military edge in the region.</w:t>
      </w:r>
    </w:p>
    <w:p w14:paraId="0D0ECA1B" w14:textId="77777777" w:rsidR="00802768" w:rsidRPr="005F4E78" w:rsidRDefault="00802768" w:rsidP="00802768">
      <w:r w:rsidRPr="005F4E78">
        <w:t xml:space="preserve">In fact, prudence suggests a more pessimistic assessment about the future balance between U.S. and Chinese military strength in the western Pacific. Such moderate pessimism stems not only from domestic political constraints, but also, more importantly, from the assessment that the Chinese economy, even if it slows further (as seems probable), is likely to keep growing significantly—along with the budget for the PLA, which has continued to grow at high levels even as China’s economy has already slowed. And as the Chinese economy continues to mature and advance, we may reasonably expect that the Chinese military will continue to become more technologically sophisticated, professional and capable of effectively conducting what the Chinese refer to as “warfare under </w:t>
      </w:r>
      <w:proofErr w:type="spellStart"/>
      <w:r w:rsidRPr="005F4E78">
        <w:t>informationized</w:t>
      </w:r>
      <w:proofErr w:type="spellEnd"/>
      <w:r w:rsidRPr="005F4E78">
        <w:t xml:space="preserve"> conditions”—that is, modern, high-tech war. This will inevitably put pressure on the enormous—and unusual—military advantages that the United States has enjoyed in recent decades.</w:t>
      </w:r>
    </w:p>
    <w:p w14:paraId="0B6C1A3F" w14:textId="77777777" w:rsidR="00802768" w:rsidRPr="005F4E78" w:rsidRDefault="00802768" w:rsidP="00802768">
      <w:r w:rsidRPr="005F4E78">
        <w:t xml:space="preserve">Accordingly, </w:t>
      </w:r>
      <w:r w:rsidRPr="00803E1A">
        <w:rPr>
          <w:rStyle w:val="StyleUnderline"/>
        </w:rPr>
        <w:t>the future military balance in the western Pacific will</w:t>
      </w:r>
      <w:r w:rsidRPr="005F4E78">
        <w:t xml:space="preserve">, at the very least, be far more even </w:t>
      </w:r>
      <w:r w:rsidRPr="00803E1A">
        <w:rPr>
          <w:rStyle w:val="StyleUnderline"/>
        </w:rPr>
        <w:t>between the United States and China</w:t>
      </w:r>
      <w:r w:rsidRPr="005F4E78">
        <w:t xml:space="preserve"> than was previously the case, and likely will </w:t>
      </w:r>
      <w:r w:rsidRPr="00803E1A">
        <w:rPr>
          <w:rStyle w:val="StyleUnderline"/>
        </w:rPr>
        <w:t>become increasingly competitive</w:t>
      </w:r>
      <w:r w:rsidRPr="005F4E78">
        <w:t xml:space="preserve">. Over time, indeed, the balance may tip against the United States and its allies, at least in certain regions and with respect to particular contingencies about which we have traditionally cared. Take Taiwan. Taiwan’s Ministry of National Defense stated in 2013 that the United States would not be able to block a Chinese invasion of the island by 2020. Of course, one might ascribe this judgment to special pleading on the part of Taipei—except that Taiwan’s is not an isolated assessment; many defense experts share this view. Nor should we expect a shift in the balance with respect to Taiwan to be the end of this trend. Rather, </w:t>
      </w:r>
      <w:r w:rsidRPr="002622AB">
        <w:rPr>
          <w:rStyle w:val="StyleUnderline"/>
          <w:highlight w:val="yellow"/>
        </w:rPr>
        <w:t>if the U</w:t>
      </w:r>
      <w:r w:rsidRPr="00803E1A">
        <w:rPr>
          <w:rStyle w:val="StyleUnderline"/>
        </w:rPr>
        <w:t xml:space="preserve">nited </w:t>
      </w:r>
      <w:r w:rsidRPr="002622AB">
        <w:rPr>
          <w:rStyle w:val="StyleUnderline"/>
          <w:highlight w:val="yellow"/>
        </w:rPr>
        <w:t>S</w:t>
      </w:r>
      <w:r w:rsidRPr="00803E1A">
        <w:rPr>
          <w:rStyle w:val="StyleUnderline"/>
        </w:rPr>
        <w:t xml:space="preserve">tates </w:t>
      </w:r>
      <w:r w:rsidRPr="002622AB">
        <w:rPr>
          <w:rStyle w:val="StyleUnderline"/>
          <w:highlight w:val="yellow"/>
        </w:rPr>
        <w:t xml:space="preserve">fails to maintain its edge over China, Beijing is likely to be able to attain </w:t>
      </w:r>
      <w:r w:rsidRPr="002622AB">
        <w:rPr>
          <w:rStyle w:val="StyleUnderline"/>
        </w:rPr>
        <w:t xml:space="preserve">practical military </w:t>
      </w:r>
      <w:r w:rsidRPr="002622AB">
        <w:rPr>
          <w:rStyle w:val="StyleUnderline"/>
          <w:highlight w:val="yellow"/>
        </w:rPr>
        <w:t>superiority</w:t>
      </w:r>
      <w:r w:rsidRPr="00803E1A">
        <w:rPr>
          <w:rStyle w:val="StyleUnderline"/>
        </w:rPr>
        <w:t xml:space="preserve"> </w:t>
      </w:r>
      <w:r w:rsidRPr="002622AB">
        <w:rPr>
          <w:rStyle w:val="StyleUnderline"/>
          <w:highlight w:val="yellow"/>
        </w:rPr>
        <w:t>in</w:t>
      </w:r>
      <w:r w:rsidRPr="00803E1A">
        <w:rPr>
          <w:rStyle w:val="StyleUnderline"/>
        </w:rPr>
        <w:t xml:space="preserve"> areas of maritime </w:t>
      </w:r>
      <w:r w:rsidRPr="002622AB">
        <w:rPr>
          <w:rStyle w:val="StyleUnderline"/>
          <w:highlight w:val="yellow"/>
        </w:rPr>
        <w:t>Asia</w:t>
      </w:r>
      <w:r w:rsidRPr="00803E1A">
        <w:rPr>
          <w:rStyle w:val="StyleUnderline"/>
        </w:rPr>
        <w:t xml:space="preserve"> </w:t>
      </w:r>
      <w:r w:rsidRPr="005F4E78">
        <w:t>other than Taiwan, and over the long term perhaps well beyond it.</w:t>
      </w:r>
    </w:p>
    <w:p w14:paraId="4D378B59" w14:textId="77777777" w:rsidR="00802768" w:rsidRPr="00803E1A" w:rsidRDefault="00802768" w:rsidP="00802768">
      <w:pPr>
        <w:rPr>
          <w:rStyle w:val="StyleUnderline"/>
        </w:rPr>
      </w:pPr>
      <w:r w:rsidRPr="002622AB">
        <w:rPr>
          <w:rStyle w:val="StyleUnderline"/>
          <w:highlight w:val="yellow"/>
        </w:rPr>
        <w:t>SUCH A development would have profound</w:t>
      </w:r>
      <w:r w:rsidRPr="00803E1A">
        <w:rPr>
          <w:rStyle w:val="StyleUnderline"/>
        </w:rPr>
        <w:t xml:space="preserve"> strategic </w:t>
      </w:r>
      <w:r w:rsidRPr="002622AB">
        <w:rPr>
          <w:rStyle w:val="StyleUnderline"/>
          <w:highlight w:val="yellow"/>
        </w:rPr>
        <w:t>consequences</w:t>
      </w:r>
      <w:r w:rsidRPr="00803E1A">
        <w:rPr>
          <w:rStyle w:val="StyleUnderline"/>
        </w:rPr>
        <w:t>. The United States has seen an open and friendly order in maritime Asia as crucial to its interest</w:t>
      </w:r>
      <w:r w:rsidRPr="005F4E78">
        <w:t xml:space="preserve">s at least since Matthew Perry’s “Black Ships” opened Japan in the nineteenth century; </w:t>
      </w:r>
      <w:r w:rsidRPr="00803E1A">
        <w:rPr>
          <w:rStyle w:val="StyleUnderline"/>
        </w:rPr>
        <w:t>since the Second World War</w:t>
      </w:r>
      <w:r w:rsidRPr="005F4E78">
        <w:t xml:space="preserve">, </w:t>
      </w:r>
      <w:r w:rsidRPr="00803E1A">
        <w:rPr>
          <w:rStyle w:val="StyleUnderline"/>
        </w:rPr>
        <w:t>it’s seen its own military supremacy</w:t>
      </w:r>
      <w:r w:rsidRPr="005F4E78">
        <w:t xml:space="preserve"> in the Pacific </w:t>
      </w:r>
      <w:r w:rsidRPr="00803E1A">
        <w:rPr>
          <w:rStyle w:val="StyleUnderline"/>
        </w:rPr>
        <w:t>as the best way to secure and promote that order. If China can attain military</w:t>
      </w:r>
      <w:r w:rsidRPr="005F4E78">
        <w:t xml:space="preserve"> dominance or even simply </w:t>
      </w:r>
      <w:r w:rsidRPr="00803E1A">
        <w:rPr>
          <w:rStyle w:val="StyleUnderline"/>
        </w:rPr>
        <w:t xml:space="preserve">advantage in this area, the world’s most dynamic region, then </w:t>
      </w:r>
      <w:r w:rsidRPr="002622AB">
        <w:rPr>
          <w:rStyle w:val="StyleUnderline"/>
        </w:rPr>
        <w:t>U.S. interests as traditionally understood are likely to suffer</w:t>
      </w:r>
      <w:r w:rsidRPr="002622AB">
        <w:t xml:space="preserve">, perhaps </w:t>
      </w:r>
      <w:r w:rsidRPr="002622AB">
        <w:rPr>
          <w:rStyle w:val="StyleUnderline"/>
        </w:rPr>
        <w:t>seriously</w:t>
      </w:r>
      <w:r w:rsidRPr="002622AB">
        <w:t xml:space="preserve">. </w:t>
      </w:r>
      <w:r w:rsidRPr="002622AB">
        <w:rPr>
          <w:rStyle w:val="StyleUnderline"/>
        </w:rPr>
        <w:t>It will be Beijing</w:t>
      </w:r>
      <w:r w:rsidRPr="002622AB">
        <w:t xml:space="preserve"> rather than Washington </w:t>
      </w:r>
      <w:r w:rsidRPr="002622AB">
        <w:rPr>
          <w:rStyle w:val="StyleUnderline"/>
        </w:rPr>
        <w:t>that will serve as the</w:t>
      </w:r>
      <w:r w:rsidRPr="002622AB">
        <w:t xml:space="preserve"> ultimate </w:t>
      </w:r>
      <w:r w:rsidRPr="002622AB">
        <w:rPr>
          <w:rStyle w:val="StyleUnderline"/>
        </w:rPr>
        <w:t>arbiter of what is and is not acceptable</w:t>
      </w:r>
      <w:r w:rsidRPr="002622AB">
        <w:t xml:space="preserve"> in Asia. </w:t>
      </w:r>
      <w:r w:rsidRPr="002622AB">
        <w:rPr>
          <w:rStyle w:val="StyleUnderline"/>
        </w:rPr>
        <w:t>It is a reasonable assumption that such a power structure would be considerably less congenial to Washington’s interests—let alone those</w:t>
      </w:r>
      <w:r w:rsidRPr="00803E1A">
        <w:rPr>
          <w:rStyle w:val="StyleUnderline"/>
        </w:rPr>
        <w:t xml:space="preserve"> of U.S. allies—than the current order.</w:t>
      </w:r>
    </w:p>
    <w:p w14:paraId="66E9B277" w14:textId="77777777" w:rsidR="00802768" w:rsidRPr="005F4E78" w:rsidRDefault="00802768" w:rsidP="00802768">
      <w:r w:rsidRPr="005F4E78">
        <w:t xml:space="preserve">Assuming that the United States will not concede such regional hegemony to Beijing, that the United States and its allies will continue to have significant areas of tension and disagreement with an increasingly capable China, and that the United States will remain ready to use military force to defend or vindicate its and its allies’ interests in Asia, this means that the United States may come to blows with a power deploying military forces of roughly comparable and, in some circumstances, possibly superior effectiveness. In simpler terms, it means that </w:t>
      </w:r>
      <w:r w:rsidRPr="00803E1A">
        <w:rPr>
          <w:rStyle w:val="StyleUnderline"/>
        </w:rPr>
        <w:t>the outcome of a conflict between the United States and China will be more uncertain and that, if current trends are not redressed, the United States might well ultimately find itself on the losing end of a major military engagement in the western Pacific</w:t>
      </w:r>
      <w:r w:rsidRPr="005F4E78">
        <w:t>.</w:t>
      </w:r>
    </w:p>
    <w:p w14:paraId="2E7076F8" w14:textId="77777777" w:rsidR="00802768" w:rsidRPr="005F4E78" w:rsidRDefault="00802768" w:rsidP="00802768">
      <w:r w:rsidRPr="005F4E78">
        <w:rPr>
          <w:rStyle w:val="StyleUnderline"/>
        </w:rPr>
        <w:t>This shift toward a</w:t>
      </w:r>
      <w:r w:rsidRPr="005F4E78">
        <w:t xml:space="preserve"> more </w:t>
      </w:r>
      <w:r w:rsidRPr="005F4E78">
        <w:rPr>
          <w:rStyle w:val="StyleUnderline"/>
        </w:rPr>
        <w:t xml:space="preserve">even military balance will lead to significant changes in the Asia-Pacific. </w:t>
      </w:r>
      <w:r w:rsidRPr="002622AB">
        <w:rPr>
          <w:rStyle w:val="Emphasis"/>
          <w:highlight w:val="yellow"/>
        </w:rPr>
        <w:t>It will likely make China more assertive</w:t>
      </w:r>
      <w:r w:rsidRPr="005F4E78">
        <w:rPr>
          <w:rStyle w:val="StyleUnderline"/>
        </w:rPr>
        <w:t xml:space="preserve">, since </w:t>
      </w:r>
      <w:r w:rsidRPr="002622AB">
        <w:rPr>
          <w:rStyle w:val="Emphasis"/>
          <w:highlight w:val="yellow"/>
        </w:rPr>
        <w:t>Beijing will be more confident that resorting to military force could pay off</w:t>
      </w:r>
      <w:r w:rsidRPr="005F4E78">
        <w:rPr>
          <w:rStyle w:val="Emphasis"/>
        </w:rPr>
        <w:t xml:space="preserve"> for it </w:t>
      </w:r>
      <w:r w:rsidRPr="002622AB">
        <w:rPr>
          <w:rStyle w:val="Emphasis"/>
          <w:highlight w:val="yellow"/>
        </w:rPr>
        <w:t>in regional disputes</w:t>
      </w:r>
      <w:r w:rsidRPr="005F4E78">
        <w:rPr>
          <w:rStyle w:val="Emphasis"/>
        </w:rPr>
        <w:t xml:space="preserve"> it cares about</w:t>
      </w:r>
      <w:r w:rsidRPr="005F4E78">
        <w:t xml:space="preserve">, especially if a conflict can be kept relatively limited. This point should not be controversial: </w:t>
      </w:r>
      <w:r w:rsidRPr="005F4E78">
        <w:rPr>
          <w:rStyle w:val="Emphasis"/>
        </w:rPr>
        <w:t xml:space="preserve">the notion </w:t>
      </w:r>
      <w:r w:rsidRPr="000C033A">
        <w:rPr>
          <w:rStyle w:val="Emphasis"/>
        </w:rPr>
        <w:t>that greater strength makes one more assertive and ambitious is well demonstrated</w:t>
      </w:r>
      <w:r w:rsidRPr="000C033A">
        <w:t xml:space="preserve">, both </w:t>
      </w:r>
      <w:r w:rsidRPr="000C033A">
        <w:rPr>
          <w:rStyle w:val="Emphasis"/>
        </w:rPr>
        <w:t>in international politics</w:t>
      </w:r>
      <w:r w:rsidRPr="000C033A">
        <w:t xml:space="preserve"> and in everyday life. China’s rising assertiveness in its near seas in recent years has been fueled by the nation’s general sense of growing power as well</w:t>
      </w:r>
      <w:r w:rsidRPr="005F4E78">
        <w:t xml:space="preserve"> as the expanding inventory of assets available to pursue its ambitions. For instance, China’s far more developed maritime and oil-drilling capabilities are playing a major role in Beijing’s increased pushiness in the South China Sea.</w:t>
      </w:r>
    </w:p>
    <w:p w14:paraId="2B90C59D" w14:textId="77777777" w:rsidR="00802768" w:rsidRPr="002622AB" w:rsidRDefault="00802768" w:rsidP="00802768">
      <w:r w:rsidRPr="002622AB">
        <w:rPr>
          <w:rStyle w:val="StyleUnderline"/>
          <w:highlight w:val="yellow"/>
        </w:rPr>
        <w:t>War is more likely</w:t>
      </w:r>
      <w:r w:rsidRPr="005F4E78">
        <w:rPr>
          <w:rStyle w:val="StyleUnderline"/>
        </w:rPr>
        <w:t xml:space="preserve"> in situations like this, </w:t>
      </w:r>
      <w:r w:rsidRPr="002622AB">
        <w:rPr>
          <w:rStyle w:val="StyleUnderline"/>
          <w:highlight w:val="yellow"/>
        </w:rPr>
        <w:t>when both sides think they can prevail,</w:t>
      </w:r>
      <w:r w:rsidRPr="005F4E78">
        <w:rPr>
          <w:rStyle w:val="StyleUnderline"/>
        </w:rPr>
        <w:t xml:space="preserve"> rather than when the prospective winner is clear.</w:t>
      </w:r>
      <w:r w:rsidRPr="005F4E78">
        <w:t xml:space="preserve"> </w:t>
      </w:r>
      <w:r w:rsidRPr="005F4E78">
        <w:rPr>
          <w:rStyle w:val="StyleUnderline"/>
        </w:rPr>
        <w:t>The great powers</w:t>
      </w:r>
      <w:r w:rsidRPr="005F4E78">
        <w:t xml:space="preserve">, for example, </w:t>
      </w:r>
      <w:r w:rsidRPr="005F4E78">
        <w:rPr>
          <w:rStyle w:val="StyleUnderline"/>
        </w:rPr>
        <w:t>were more ready to fight in 1914 because each side believed it enjoyed a solid chance of victory</w:t>
      </w:r>
      <w:r w:rsidRPr="005F4E78">
        <w:t xml:space="preserve">. </w:t>
      </w:r>
      <w:r w:rsidRPr="005F4E78">
        <w:rPr>
          <w:rStyle w:val="StyleUnderline"/>
        </w:rPr>
        <w:t>Conversely</w:t>
      </w:r>
      <w:r w:rsidRPr="005F4E78">
        <w:t xml:space="preserve">, a large amount of </w:t>
      </w:r>
      <w:r w:rsidRPr="005F4E78">
        <w:rPr>
          <w:rStyle w:val="StyleUnderline"/>
        </w:rPr>
        <w:t>the stability</w:t>
      </w:r>
      <w:r w:rsidRPr="005F4E78">
        <w:t xml:space="preserve"> and comity </w:t>
      </w:r>
      <w:r w:rsidRPr="005F4E78">
        <w:rPr>
          <w:rStyle w:val="StyleUnderline"/>
        </w:rPr>
        <w:t>among the</w:t>
      </w:r>
      <w:r w:rsidRPr="005F4E78">
        <w:t xml:space="preserve"> major </w:t>
      </w:r>
      <w:r w:rsidRPr="005F4E78">
        <w:rPr>
          <w:rStyle w:val="StyleUnderline"/>
        </w:rPr>
        <w:t>powers of the post–Cold War world can be traced to</w:t>
      </w:r>
      <w:r w:rsidRPr="005F4E78">
        <w:t xml:space="preserve"> a </w:t>
      </w:r>
      <w:r w:rsidRPr="002622AB">
        <w:t>situation of “</w:t>
      </w:r>
      <w:r w:rsidRPr="002622AB">
        <w:rPr>
          <w:rStyle w:val="StyleUnderline"/>
        </w:rPr>
        <w:t>hegemonic stability</w:t>
      </w:r>
      <w:r w:rsidRPr="002622AB">
        <w:t>”—</w:t>
      </w:r>
      <w:r w:rsidRPr="002622AB">
        <w:rPr>
          <w:rStyle w:val="StyleUnderline"/>
        </w:rPr>
        <w:t>the evident fact that no other power could venture beyond its own borders to challenge the United States in the years following the 1991 Gulf War</w:t>
      </w:r>
      <w:r w:rsidRPr="002622AB">
        <w:t xml:space="preserve">. </w:t>
      </w:r>
      <w:r w:rsidRPr="002622AB">
        <w:rPr>
          <w:rStyle w:val="Emphasis"/>
        </w:rPr>
        <w:t>This more stable situation will no longer so clearly hold as resort to force in maritime Asia becomes a more reasonable option for Beijing</w:t>
      </w:r>
      <w:r w:rsidRPr="002622AB">
        <w:t>.</w:t>
      </w:r>
    </w:p>
    <w:p w14:paraId="6BF9D061" w14:textId="77777777" w:rsidR="00802768" w:rsidRPr="005F4E78" w:rsidRDefault="00802768" w:rsidP="00802768">
      <w:r w:rsidRPr="002622AB">
        <w:rPr>
          <w:rStyle w:val="StyleUnderline"/>
        </w:rPr>
        <w:t>A</w:t>
      </w:r>
      <w:r w:rsidRPr="002622AB">
        <w:t xml:space="preserve"> more even </w:t>
      </w:r>
      <w:r w:rsidRPr="002622AB">
        <w:rPr>
          <w:rStyle w:val="StyleUnderline"/>
        </w:rPr>
        <w:t>power balance is</w:t>
      </w:r>
      <w:r w:rsidRPr="002622AB">
        <w:t xml:space="preserve"> also </w:t>
      </w:r>
      <w:r w:rsidRPr="002622AB">
        <w:rPr>
          <w:rStyle w:val="StyleUnderline"/>
        </w:rPr>
        <w:t>likely to lead to a reordering of alignments and strategic postures in the region</w:t>
      </w:r>
      <w:r w:rsidRPr="002622AB">
        <w:t xml:space="preserve">. </w:t>
      </w:r>
      <w:r w:rsidRPr="002622AB">
        <w:rPr>
          <w:rStyle w:val="StyleUnderline"/>
        </w:rPr>
        <w:t>Asian and Pacific states will</w:t>
      </w:r>
      <w:r w:rsidRPr="005F4E78">
        <w:t xml:space="preserve"> continually </w:t>
      </w:r>
      <w:r w:rsidRPr="005F4E78">
        <w:rPr>
          <w:rStyle w:val="StyleUnderline"/>
        </w:rPr>
        <w:t>judge the</w:t>
      </w:r>
      <w:r w:rsidRPr="005F4E78">
        <w:t xml:space="preserve"> relative </w:t>
      </w:r>
      <w:r w:rsidRPr="005F4E78">
        <w:rPr>
          <w:rStyle w:val="StyleUnderline"/>
        </w:rPr>
        <w:t>strength of the two titans</w:t>
      </w:r>
      <w:r w:rsidRPr="005F4E78">
        <w:t xml:space="preserve"> of the Asia-Pacific, their resolve and their future trajectories, </w:t>
      </w:r>
      <w:r w:rsidRPr="005F4E78">
        <w:rPr>
          <w:rStyle w:val="StyleUnderline"/>
        </w:rPr>
        <w:t>and</w:t>
      </w:r>
      <w:r w:rsidRPr="005F4E78">
        <w:t xml:space="preserve"> </w:t>
      </w:r>
      <w:r w:rsidRPr="005F4E78">
        <w:rPr>
          <w:rStyle w:val="StyleUnderline"/>
        </w:rPr>
        <w:t>adjust their own policies</w:t>
      </w:r>
      <w:r w:rsidRPr="005F4E78">
        <w:t xml:space="preserve"> and postures </w:t>
      </w:r>
      <w:r w:rsidRPr="005F4E78">
        <w:rPr>
          <w:rStyle w:val="StyleUnderline"/>
        </w:rPr>
        <w:t>accordingly</w:t>
      </w:r>
      <w:r w:rsidRPr="005F4E78">
        <w:t>. Indeed, this is already happening. The old U.S. ally Thailand, for instance, has drifted away from Washington and moved closer to Beijing, while old U.S. adversary Vietnam, feeling the PRC’s pressure in the South China Sea, is warming up to Washington.</w:t>
      </w:r>
    </w:p>
    <w:p w14:paraId="69BC09DA" w14:textId="77777777" w:rsidR="00802768" w:rsidRPr="005F4E78" w:rsidRDefault="00802768" w:rsidP="00802768">
      <w:r w:rsidRPr="005F4E78">
        <w:t xml:space="preserve">THESE FACTORS are becoming increasingly prevalent in discussions of the future of Sino-American relations and of the Asia-Pacific more generally. But </w:t>
      </w:r>
      <w:r w:rsidRPr="002622AB">
        <w:rPr>
          <w:rStyle w:val="StyleUnderline"/>
          <w:highlight w:val="yellow"/>
        </w:rPr>
        <w:t xml:space="preserve">one factor that has not been sufficiently appreciated is that </w:t>
      </w:r>
      <w:r w:rsidRPr="002622AB">
        <w:rPr>
          <w:rStyle w:val="Emphasis"/>
          <w:highlight w:val="yellow"/>
        </w:rPr>
        <w:t>the growth of China’s military</w:t>
      </w:r>
      <w:r w:rsidRPr="005F4E78">
        <w:rPr>
          <w:rStyle w:val="Emphasis"/>
        </w:rPr>
        <w:t xml:space="preserve"> power vis-à-vis the United </w:t>
      </w:r>
      <w:r w:rsidRPr="000C033A">
        <w:rPr>
          <w:rStyle w:val="Emphasis"/>
        </w:rPr>
        <w:t>States is also very likely to make nuclear weapons grow in salience in the region</w:t>
      </w:r>
      <w:r w:rsidRPr="000C033A">
        <w:rPr>
          <w:rStyle w:val="StyleUnderline"/>
        </w:rPr>
        <w:t>, and particularly in the Sino-American</w:t>
      </w:r>
      <w:r w:rsidRPr="005F4E78">
        <w:rPr>
          <w:rStyle w:val="StyleUnderline"/>
        </w:rPr>
        <w:t xml:space="preserve"> military balance</w:t>
      </w:r>
      <w:r w:rsidRPr="005F4E78">
        <w:t xml:space="preserve">. More concretely, </w:t>
      </w:r>
      <w:r w:rsidRPr="005F4E78">
        <w:rPr>
          <w:rStyle w:val="StyleUnderline"/>
        </w:rPr>
        <w:t xml:space="preserve">nuclear weapons may come to loom </w:t>
      </w:r>
      <w:r w:rsidRPr="005F4E78">
        <w:t xml:space="preserve">larger—and perhaps </w:t>
      </w:r>
      <w:r w:rsidRPr="005F4E78">
        <w:rPr>
          <w:rStyle w:val="Emphasis"/>
        </w:rPr>
        <w:t>much larger</w:t>
      </w:r>
      <w:r w:rsidRPr="005F4E78">
        <w:t>—</w:t>
      </w:r>
      <w:r w:rsidRPr="005F4E78">
        <w:rPr>
          <w:rStyle w:val="Emphasis"/>
        </w:rPr>
        <w:t>than they have since the Cold War</w:t>
      </w:r>
      <w:r w:rsidRPr="005F4E78">
        <w:t xml:space="preserve"> </w:t>
      </w:r>
      <w:r w:rsidRPr="005F4E78">
        <w:rPr>
          <w:rStyle w:val="StyleUnderline"/>
        </w:rPr>
        <w:t>over U.S. and Chinese military planning</w:t>
      </w:r>
      <w:r w:rsidRPr="005F4E78">
        <w:t xml:space="preserve">, strategic calculations in capitals, </w:t>
      </w:r>
      <w:r w:rsidRPr="005F4E78">
        <w:rPr>
          <w:rStyle w:val="StyleUnderline"/>
        </w:rPr>
        <w:t>and concerns over escalation</w:t>
      </w:r>
      <w:r w:rsidRPr="005F4E78">
        <w:t xml:space="preserve"> and brinkmanship in the Asia-Pacific.</w:t>
      </w:r>
    </w:p>
    <w:p w14:paraId="6DD2F0B2" w14:textId="77777777" w:rsidR="00802768" w:rsidRPr="005F4E78" w:rsidRDefault="00802768" w:rsidP="00802768">
      <w:r w:rsidRPr="005F4E78">
        <w:t>This is true for four reasons.</w:t>
      </w:r>
    </w:p>
    <w:p w14:paraId="5068CA35" w14:textId="77777777" w:rsidR="00802768" w:rsidRPr="005F4E78" w:rsidRDefault="00802768" w:rsidP="00802768">
      <w:r w:rsidRPr="005F4E78">
        <w:rPr>
          <w:rStyle w:val="StyleUnderline"/>
        </w:rPr>
        <w:t xml:space="preserve">First, a </w:t>
      </w:r>
      <w:r w:rsidRPr="002622AB">
        <w:rPr>
          <w:rStyle w:val="StyleUnderline"/>
          <w:highlight w:val="yellow"/>
        </w:rPr>
        <w:t>war in the region between the</w:t>
      </w:r>
      <w:r w:rsidRPr="005F4E78">
        <w:rPr>
          <w:rStyle w:val="StyleUnderline"/>
        </w:rPr>
        <w:t xml:space="preserve"> </w:t>
      </w:r>
      <w:r w:rsidRPr="002622AB">
        <w:rPr>
          <w:rStyle w:val="StyleUnderline"/>
          <w:highlight w:val="yellow"/>
        </w:rPr>
        <w:t>U</w:t>
      </w:r>
      <w:r w:rsidRPr="005F4E78">
        <w:rPr>
          <w:rStyle w:val="StyleUnderline"/>
        </w:rPr>
        <w:t xml:space="preserve">nited </w:t>
      </w:r>
      <w:r w:rsidRPr="002622AB">
        <w:rPr>
          <w:rStyle w:val="StyleUnderline"/>
          <w:highlight w:val="yellow"/>
        </w:rPr>
        <w:t>S</w:t>
      </w:r>
      <w:r w:rsidRPr="005F4E78">
        <w:rPr>
          <w:rStyle w:val="StyleUnderline"/>
        </w:rPr>
        <w:t xml:space="preserve">tates </w:t>
      </w:r>
      <w:r w:rsidRPr="002622AB">
        <w:rPr>
          <w:rStyle w:val="StyleUnderline"/>
          <w:highlight w:val="yellow"/>
        </w:rPr>
        <w:t>and China</w:t>
      </w:r>
      <w:r w:rsidRPr="005F4E78">
        <w:t xml:space="preserve"> under circumstances of even rough conventional parity </w:t>
      </w:r>
      <w:r w:rsidRPr="002622AB">
        <w:rPr>
          <w:rStyle w:val="Emphasis"/>
          <w:highlight w:val="yellow"/>
        </w:rPr>
        <w:t>will be</w:t>
      </w:r>
      <w:r w:rsidRPr="005F4E78">
        <w:rPr>
          <w:rStyle w:val="Emphasis"/>
        </w:rPr>
        <w:t xml:space="preserve"> more susceptible to </w:t>
      </w:r>
      <w:r w:rsidRPr="002622AB">
        <w:rPr>
          <w:rStyle w:val="Emphasis"/>
          <w:highlight w:val="yellow"/>
        </w:rPr>
        <w:t>nuclear escalation</w:t>
      </w:r>
      <w:r w:rsidRPr="005F4E78">
        <w:t>. In the past, most defense analysts and planners envisioned a Sino-American conflict in maritime Asia starting and remaining a conventional fight. Given the PLA’s very modest capabilities for such a contingency, the United States was seen as able to handle any Chinese attempts at power projection solely by relying on U.S. conventional forces and with relatively limited requirements for vertical or horizontal escalation.</w:t>
      </w:r>
    </w:p>
    <w:p w14:paraId="5F2242AC" w14:textId="77777777" w:rsidR="00802768" w:rsidRPr="00F37C6E" w:rsidRDefault="00802768" w:rsidP="00802768">
      <w:r w:rsidRPr="005F4E78">
        <w:t xml:space="preserve">In practical terms, </w:t>
      </w:r>
      <w:r w:rsidRPr="005F4E78">
        <w:rPr>
          <w:rStyle w:val="StyleUnderline"/>
        </w:rPr>
        <w:t>the United States would have been able to defeat Chinese attacks on Taiwan</w:t>
      </w:r>
      <w:r w:rsidRPr="005F4E78">
        <w:t xml:space="preserve"> or other such plausible beneficiaries of American defense </w:t>
      </w:r>
      <w:r w:rsidRPr="005F4E78">
        <w:rPr>
          <w:rStyle w:val="StyleUnderline"/>
        </w:rPr>
        <w:t>with</w:t>
      </w:r>
      <w:r w:rsidRPr="005F4E78">
        <w:t xml:space="preserve"> relatively </w:t>
      </w:r>
      <w:r w:rsidRPr="005F4E78">
        <w:rPr>
          <w:rStyle w:val="StyleUnderline"/>
        </w:rPr>
        <w:t>limited means and on Washington’s terms</w:t>
      </w:r>
      <w:r w:rsidRPr="005F4E78">
        <w:t xml:space="preserve">. </w:t>
      </w:r>
      <w:r w:rsidRPr="005F4E78">
        <w:rPr>
          <w:rStyle w:val="StyleUnderline"/>
        </w:rPr>
        <w:t>Nuclear weapons, if they were to become involved, were seen as most likely to be introduced in limited numbers by the Chinese in a desperate attempt to stave off defeat in a Taiwan contingency, a defeat that might jeopardize the legitimacy of the Communist regime</w:t>
      </w:r>
      <w:r w:rsidRPr="005F4E78">
        <w:t xml:space="preserve">. But </w:t>
      </w:r>
      <w:r w:rsidRPr="006A1518">
        <w:rPr>
          <w:rStyle w:val="StyleUnderline"/>
        </w:rPr>
        <w:t>the threat to resort to such usage was seen as of limited credibility</w:t>
      </w:r>
      <w:r w:rsidRPr="005F4E78">
        <w:t xml:space="preserve"> and actual employment along these lines of minimal effectiveness </w:t>
      </w:r>
      <w:r w:rsidRPr="006A1518">
        <w:rPr>
          <w:rStyle w:val="StyleUnderline"/>
        </w:rPr>
        <w:t>in light of substantial American advantages in the quality and quantity of the conventional and nuclear forces it could use to conduct</w:t>
      </w:r>
      <w:r w:rsidRPr="005F4E78">
        <w:t xml:space="preserve"> such </w:t>
      </w:r>
      <w:r w:rsidRPr="006A1518">
        <w:rPr>
          <w:rStyle w:val="StyleUnderline"/>
        </w:rPr>
        <w:t>a</w:t>
      </w:r>
      <w:r w:rsidRPr="005F4E78">
        <w:t xml:space="preserve"> limited </w:t>
      </w:r>
      <w:r w:rsidRPr="006A1518">
        <w:rPr>
          <w:rStyle w:val="StyleUnderline"/>
        </w:rPr>
        <w:t>nuclear war</w:t>
      </w:r>
      <w:r w:rsidRPr="005F4E78">
        <w:t>.</w:t>
      </w:r>
    </w:p>
    <w:p w14:paraId="40649E25" w14:textId="77777777" w:rsidR="00802768" w:rsidRPr="00F37C6E" w:rsidRDefault="00802768" w:rsidP="00802768">
      <w:r w:rsidRPr="00F37C6E">
        <w:t xml:space="preserve">But we will be moving into a world in which the basic assumptions that determined such assessments no longer hold. That is because </w:t>
      </w:r>
      <w:r w:rsidRPr="00911160">
        <w:rPr>
          <w:rStyle w:val="StyleUnderline"/>
        </w:rPr>
        <w:t>future efforts to defeat Chinese attempts at power projection will not be so easily handled</w:t>
      </w:r>
      <w:r w:rsidRPr="00F37C6E">
        <w:t xml:space="preserve">, especially without our needing to resort to vertical or horizontal escalation to prevail. In any contingency in the region, </w:t>
      </w:r>
      <w:r w:rsidRPr="00911160">
        <w:rPr>
          <w:rStyle w:val="StyleUnderline"/>
        </w:rPr>
        <w:t>the growing sophistication of China’s large military will mean that the United States will have a much more difficult time overcoming it, since Chinese systems</w:t>
      </w:r>
      <w:r w:rsidRPr="00F37C6E">
        <w:t xml:space="preserve"> that have longer range, </w:t>
      </w:r>
      <w:r w:rsidRPr="00911160">
        <w:rPr>
          <w:rStyle w:val="StyleUnderline"/>
        </w:rPr>
        <w:t>are more accurate</w:t>
      </w:r>
      <w:r w:rsidRPr="00F37C6E">
        <w:t xml:space="preserve">, are </w:t>
      </w:r>
      <w:r w:rsidRPr="00911160">
        <w:rPr>
          <w:rStyle w:val="StyleUnderline"/>
        </w:rPr>
        <w:t>smarter and are more effectively netted together</w:t>
      </w:r>
      <w:r w:rsidRPr="00F37C6E">
        <w:t xml:space="preserve"> require more work, creativity and skill to defeat. Put more directly, </w:t>
      </w:r>
      <w:r w:rsidRPr="00911160">
        <w:rPr>
          <w:rStyle w:val="StyleUnderline"/>
        </w:rPr>
        <w:t>the United States and its allies will have to fight harder, quicker, nastier, deeper, for longer, with less deliberation and over a wider battlefield than was the case in the past in order to defeat Chinese forces in maritime Asia</w:t>
      </w:r>
      <w:r w:rsidRPr="00F37C6E">
        <w:t>.</w:t>
      </w:r>
    </w:p>
    <w:p w14:paraId="6F13CD3A" w14:textId="77777777" w:rsidR="00802768" w:rsidRPr="00F37C6E" w:rsidRDefault="00802768" w:rsidP="00802768">
      <w:r w:rsidRPr="00F37C6E">
        <w:t>For example, in the past, the United States might have designated Chinese fixed ballistic missiles of limited range and accuracy based on or near the coast for attack by aircraft operating safely with excellent and secure information later in a campaign. In the future, however, the United States might have to designate Chinese mobile ballistic missiles of longer range and better accuracy based farther in the country’s interior for attack by aircraft operating perilously with limited information early in a conflict. So, for instance, if Taiwan’s Ministry of National Defense is right that China will have the upper hand in a battle over Taiwan by the 2020s—but the United States still wants to deter or defeat an attempted Chinese invasion of the island—the United States may well need to be willing to hit targets deeper in China than had been envisioned before, strike sooner and expand the war considerably beyond the island’s immediate environs in order to compel Beijing to back away from seizing Taiwan.</w:t>
      </w:r>
    </w:p>
    <w:p w14:paraId="65B51777" w14:textId="77777777" w:rsidR="00802768" w:rsidRPr="007D29BC" w:rsidRDefault="00802768" w:rsidP="00802768">
      <w:pPr>
        <w:rPr>
          <w:rStyle w:val="StyleUnderline"/>
        </w:rPr>
      </w:pPr>
      <w:r w:rsidRPr="00F37C6E">
        <w:t xml:space="preserve">Even </w:t>
      </w:r>
      <w:r w:rsidRPr="00911160">
        <w:rPr>
          <w:rStyle w:val="StyleUnderline"/>
        </w:rPr>
        <w:t>without anyone really wanting to introduce nuclear weapons into the equation</w:t>
      </w:r>
      <w:r w:rsidRPr="00F37C6E">
        <w:t xml:space="preserve">, then, these </w:t>
      </w:r>
      <w:r w:rsidRPr="00911160">
        <w:rPr>
          <w:rStyle w:val="StyleUnderline"/>
        </w:rPr>
        <w:t>trends raise</w:t>
      </w:r>
      <w:r w:rsidRPr="00F37C6E">
        <w:t xml:space="preserve"> classic “</w:t>
      </w:r>
      <w:r w:rsidRPr="00911160">
        <w:rPr>
          <w:rStyle w:val="StyleUnderline"/>
        </w:rPr>
        <w:t>inadvertent escalation” risks</w:t>
      </w:r>
      <w:r w:rsidRPr="00F37C6E">
        <w:t xml:space="preserve">. </w:t>
      </w:r>
      <w:r w:rsidRPr="00911160">
        <w:rPr>
          <w:rStyle w:val="StyleUnderline"/>
        </w:rPr>
        <w:t>This</w:t>
      </w:r>
      <w:r w:rsidRPr="00F37C6E">
        <w:t xml:space="preserve"> line of </w:t>
      </w:r>
      <w:r w:rsidRPr="007D29BC">
        <w:rPr>
          <w:rStyle w:val="StyleUnderline"/>
        </w:rPr>
        <w:t>analysis points to the dangers of escalation that can arise due to the way even a conventional war can unfold</w:t>
      </w:r>
      <w:r w:rsidRPr="00F37C6E">
        <w:t xml:space="preserve">. In particular, </w:t>
      </w:r>
      <w:r w:rsidRPr="007D29BC">
        <w:rPr>
          <w:rStyle w:val="StyleUnderline"/>
        </w:rPr>
        <w:t>if one needs to fight harder against an opponent in order to prevail, it also becomes harder to limit the war—</w:t>
      </w:r>
      <w:r w:rsidRPr="007D29BC">
        <w:rPr>
          <w:rStyle w:val="Emphasis"/>
        </w:rPr>
        <w:t>including in ways that might entangle nuclear weapons</w:t>
      </w:r>
      <w:r w:rsidRPr="00F37C6E">
        <w:t xml:space="preserve">. For instance, </w:t>
      </w:r>
      <w:r w:rsidRPr="007D29BC">
        <w:rPr>
          <w:rStyle w:val="StyleUnderline"/>
        </w:rPr>
        <w:t xml:space="preserve">U.S. efforts in the event of conflict to strike at Chinese command-and-control nodes, missile bases and systems, surveillance and intelligence assets, and the like, </w:t>
      </w:r>
      <w:r w:rsidRPr="007D29BC">
        <w:rPr>
          <w:rStyle w:val="Emphasis"/>
        </w:rPr>
        <w:t>even if intended only to affect the nonnuclear balance, might well implicate nuclear weapons</w:t>
      </w:r>
      <w:r w:rsidRPr="00F37C6E">
        <w:t xml:space="preserve">. This might be because such </w:t>
      </w:r>
      <w:r w:rsidRPr="007D29BC">
        <w:rPr>
          <w:rStyle w:val="StyleUnderline"/>
        </w:rPr>
        <w:t>assets or capabilities might be collocated with nuclear forces or themselves have dual nuclear and conventional roles, because the Chinese might fear such hard-hitting attacks are a prelude to decapitation, or because the Chinese might misread conventional strikes as nuclear attacks. In the fog of war, any number of such dynamics could push toward consideration of nuclear use.</w:t>
      </w:r>
    </w:p>
    <w:p w14:paraId="25251BE9" w14:textId="77777777" w:rsidR="00802768" w:rsidRPr="00802768" w:rsidRDefault="00802768" w:rsidP="00802768"/>
    <w:p w14:paraId="59619077" w14:textId="77777777" w:rsidR="00326A87" w:rsidRDefault="00326A87" w:rsidP="00326A87"/>
    <w:p w14:paraId="45170FE0" w14:textId="246C97CD" w:rsidR="00326A87" w:rsidRDefault="00326A87" w:rsidP="00326A87">
      <w:pPr>
        <w:pStyle w:val="Heading3"/>
      </w:pPr>
      <w:r>
        <w:t>2AC — Espionage DA</w:t>
      </w:r>
    </w:p>
    <w:p w14:paraId="7508607F" w14:textId="76506AFA" w:rsidR="00326A87" w:rsidRDefault="00D2779A" w:rsidP="00326A87">
      <w:pPr>
        <w:pStyle w:val="Heading4"/>
      </w:pPr>
      <w:r>
        <w:t xml:space="preserve">1. </w:t>
      </w:r>
      <w:r w:rsidR="00326A87">
        <w:t>Non-unique – Chinese economic espionage is high now and thousands of companies have been hit – also proves no link</w:t>
      </w:r>
    </w:p>
    <w:p w14:paraId="5D6ADDD9" w14:textId="77777777" w:rsidR="00326A87" w:rsidRDefault="00326A87" w:rsidP="00326A87">
      <w:r w:rsidRPr="002D75C3">
        <w:rPr>
          <w:rStyle w:val="Style13ptBold"/>
        </w:rPr>
        <w:t>Stahl 16 –</w:t>
      </w:r>
      <w:r>
        <w:t xml:space="preserve"> (Lesley Rene Stahl is an American television journalist. She has spent most of her career with CBS News, having been affiliated with that network since 1972; since 1991, she has reported for CBS' 60 Minutes; the article cites interviews with her and John Carlin, assistant attorney general for National Security with responsibility for counterterrorism, cyberattacks and increasingly economic espionage, Daniel </w:t>
      </w:r>
      <w:proofErr w:type="spellStart"/>
      <w:r>
        <w:t>McGahn</w:t>
      </w:r>
      <w:proofErr w:type="spellEnd"/>
      <w:r>
        <w:t xml:space="preserve">, the head of American Superconductor, and Dmitri </w:t>
      </w:r>
      <w:proofErr w:type="spellStart"/>
      <w:r>
        <w:t>Alperovitch</w:t>
      </w:r>
      <w:proofErr w:type="spellEnd"/>
      <w:r>
        <w:t xml:space="preserve"> and George Kurtz, cofounders of a computer security firm called </w:t>
      </w:r>
      <w:proofErr w:type="spellStart"/>
      <w:r>
        <w:t>CrowdStrike</w:t>
      </w:r>
      <w:proofErr w:type="spellEnd"/>
      <w:r>
        <w:t xml:space="preserve">; 1/17/16, “The Great Brain Robbery,” </w:t>
      </w:r>
      <w:r>
        <w:rPr>
          <w:i/>
        </w:rPr>
        <w:t>CBS News: 60 Minutes</w:t>
      </w:r>
      <w:r>
        <w:t xml:space="preserve">, </w:t>
      </w:r>
      <w:hyperlink r:id="rId20" w:history="1">
        <w:r w:rsidRPr="001F10B0">
          <w:rPr>
            <w:rStyle w:val="Hyperlink"/>
          </w:rPr>
          <w:t>http://www.cbsnews.com/news/60-minutes-great-brain-robbery-china-cyber-espionage/</w:t>
        </w:r>
      </w:hyperlink>
      <w:r>
        <w:t xml:space="preserve">, Accessed 6/30/16, </w:t>
      </w:r>
      <w:proofErr w:type="spellStart"/>
      <w:r>
        <w:t>HWilson</w:t>
      </w:r>
      <w:proofErr w:type="spellEnd"/>
      <w:r>
        <w:t>)</w:t>
      </w:r>
    </w:p>
    <w:p w14:paraId="67CDB575" w14:textId="77777777" w:rsidR="00326A87" w:rsidRPr="002D75C3" w:rsidRDefault="00326A87" w:rsidP="00326A87">
      <w:pPr>
        <w:rPr>
          <w:rStyle w:val="Emphasis"/>
        </w:rPr>
      </w:pPr>
      <w:r w:rsidRPr="00412EDD">
        <w:rPr>
          <w:rStyle w:val="Emphasis"/>
          <w:highlight w:val="yellow"/>
        </w:rPr>
        <w:t>Economic espionage sponsored by the Chinese government is costing U.S. corporations hundreds of billions of dollars and more than two million jobs</w:t>
      </w:r>
    </w:p>
    <w:p w14:paraId="59B72B5C" w14:textId="77777777" w:rsidR="00326A87" w:rsidRPr="007B7977" w:rsidRDefault="00326A87" w:rsidP="00326A87">
      <w:r w:rsidRPr="002D75C3">
        <w:rPr>
          <w:rStyle w:val="StyleUnderline"/>
        </w:rPr>
        <w:t>If spying is the world's second oldest profession, the government of China has given it a new, modern-day twist, enlisting an army of spies not to steal military secrets but the trade secrets and intellectual property of American companies</w:t>
      </w:r>
      <w:r w:rsidRPr="007B7977">
        <w:t>. It's being called "the great brain robbery of America."</w:t>
      </w:r>
    </w:p>
    <w:p w14:paraId="63074ACD" w14:textId="77777777" w:rsidR="00326A87" w:rsidRPr="007B7977" w:rsidRDefault="00326A87" w:rsidP="00326A87">
      <w:r w:rsidRPr="007B7977">
        <w:t xml:space="preserve">The Justice Department says that </w:t>
      </w:r>
      <w:r w:rsidRPr="002D75C3">
        <w:rPr>
          <w:rStyle w:val="StyleUnderline"/>
        </w:rPr>
        <w:t>the scale of China's corporate espionage is so vast it constitutes a national security emergency, with China targeting virtually every sector of the U.S. economy, and costing American companies hundreds of billions of dollars in losses -- and more than two million jobs</w:t>
      </w:r>
      <w:r w:rsidRPr="007B7977">
        <w:t>.</w:t>
      </w:r>
    </w:p>
    <w:p w14:paraId="29CD8745" w14:textId="77777777" w:rsidR="00326A87" w:rsidRPr="007B7977" w:rsidRDefault="00326A87" w:rsidP="00326A87">
      <w:r w:rsidRPr="007B7977">
        <w:t xml:space="preserve">John Carlin: </w:t>
      </w:r>
      <w:r w:rsidRPr="002D75C3">
        <w:rPr>
          <w:rStyle w:val="StyleUnderline"/>
        </w:rPr>
        <w:t>They're targeting our private companies. And</w:t>
      </w:r>
      <w:r w:rsidRPr="007B7977">
        <w:t xml:space="preserve"> it's not a fair fight. </w:t>
      </w:r>
      <w:r w:rsidRPr="002D75C3">
        <w:rPr>
          <w:rStyle w:val="StyleUnderline"/>
        </w:rPr>
        <w:t>A private company can't compete against the resources of the second largest economy in the world</w:t>
      </w:r>
      <w:r w:rsidRPr="007B7977">
        <w:t>.</w:t>
      </w:r>
    </w:p>
    <w:p w14:paraId="4CCB3204" w14:textId="77777777" w:rsidR="00326A87" w:rsidRPr="002D75C3" w:rsidRDefault="00326A87" w:rsidP="00326A87">
      <w:pPr>
        <w:rPr>
          <w:rStyle w:val="StyleUnderline"/>
        </w:rPr>
      </w:pPr>
      <w:r w:rsidRPr="002D75C3">
        <w:rPr>
          <w:rStyle w:val="StyleUnderline"/>
        </w:rPr>
        <w:t>John Carlin is the assistant attorney general for National Security with responsibility for counterterrorism, cyberattacks and increasingly economic espionage.</w:t>
      </w:r>
    </w:p>
    <w:p w14:paraId="2A4A9607" w14:textId="77777777" w:rsidR="00326A87" w:rsidRPr="008668D6" w:rsidRDefault="00326A87" w:rsidP="00326A87">
      <w:pPr>
        <w:rPr>
          <w:rStyle w:val="Emphasis"/>
        </w:rPr>
      </w:pPr>
      <w:r w:rsidRPr="007B7977">
        <w:t xml:space="preserve">John Carlin: This is a serious threat to our national security. I mean, </w:t>
      </w:r>
      <w:r w:rsidRPr="008668D6">
        <w:rPr>
          <w:rStyle w:val="StyleUnderline"/>
        </w:rPr>
        <w:t>our economy depends on the ability to innovate</w:t>
      </w:r>
      <w:r w:rsidRPr="007B7977">
        <w:t xml:space="preserve">. </w:t>
      </w:r>
      <w:r w:rsidRPr="008668D6">
        <w:rPr>
          <w:rStyle w:val="StyleUnderline"/>
        </w:rPr>
        <w:t xml:space="preserve">And </w:t>
      </w:r>
      <w:r w:rsidRPr="00412EDD">
        <w:rPr>
          <w:rStyle w:val="Emphasis"/>
          <w:highlight w:val="yellow"/>
        </w:rPr>
        <w:t>if there's a dedicated nation state who's using its intelligence apparatus to steal day in and day out what we're trying to develop, that poses a serious threat to our country.</w:t>
      </w:r>
    </w:p>
    <w:p w14:paraId="0A6A4477" w14:textId="77777777" w:rsidR="00326A87" w:rsidRPr="007B7977" w:rsidRDefault="00326A87" w:rsidP="00326A87">
      <w:r w:rsidRPr="007B7977">
        <w:t xml:space="preserve">Lesley Stahl: What is their ultimate goal, </w:t>
      </w:r>
      <w:r w:rsidRPr="008668D6">
        <w:rPr>
          <w:rStyle w:val="StyleUnderline"/>
        </w:rPr>
        <w:t>the Chinese government</w:t>
      </w:r>
      <w:r w:rsidRPr="007B7977">
        <w:t>'s ultimate goal?</w:t>
      </w:r>
    </w:p>
    <w:p w14:paraId="29D14C5E" w14:textId="77777777" w:rsidR="00326A87" w:rsidRPr="007B7977" w:rsidRDefault="00326A87" w:rsidP="00326A87">
      <w:r w:rsidRPr="007B7977">
        <w:t xml:space="preserve">John Carlin: They </w:t>
      </w:r>
      <w:r w:rsidRPr="008668D6">
        <w:rPr>
          <w:rStyle w:val="StyleUnderline"/>
        </w:rPr>
        <w:t>want to develop</w:t>
      </w:r>
      <w:r w:rsidRPr="007B7977">
        <w:t xml:space="preserve"> certain segments of </w:t>
      </w:r>
      <w:r w:rsidRPr="008668D6">
        <w:rPr>
          <w:rStyle w:val="StyleUnderline"/>
        </w:rPr>
        <w:t>industry and instead of trying to out-innovate, out-research, out-develop, they're choosing to do it through theft</w:t>
      </w:r>
      <w:r w:rsidRPr="007B7977">
        <w:t>.</w:t>
      </w:r>
    </w:p>
    <w:p w14:paraId="5D6B8265" w14:textId="77777777" w:rsidR="00326A87" w:rsidRPr="007B7977" w:rsidRDefault="00326A87" w:rsidP="00326A87">
      <w:r w:rsidRPr="007B7977">
        <w:t xml:space="preserve">All you have to do, he says, is </w:t>
      </w:r>
      <w:r w:rsidRPr="008668D6">
        <w:rPr>
          <w:rStyle w:val="StyleUnderline"/>
        </w:rPr>
        <w:t>look at the economic plans published periodically by the Chinese Politburo</w:t>
      </w:r>
      <w:r w:rsidRPr="007B7977">
        <w:t xml:space="preserve">. </w:t>
      </w:r>
      <w:r w:rsidRPr="008668D6">
        <w:rPr>
          <w:rStyle w:val="StyleUnderline"/>
        </w:rPr>
        <w:t>They are</w:t>
      </w:r>
      <w:r w:rsidRPr="007B7977">
        <w:t xml:space="preserve">, according to this recent report by the technology research firm INVNT/IP, in effect, </w:t>
      </w:r>
      <w:r w:rsidRPr="008668D6">
        <w:rPr>
          <w:rStyle w:val="StyleUnderline"/>
        </w:rPr>
        <w:t>blueprints of what industries and what companies will be targeted for theft</w:t>
      </w:r>
      <w:r w:rsidRPr="007B7977">
        <w:t>.</w:t>
      </w:r>
    </w:p>
    <w:p w14:paraId="00764B24" w14:textId="77777777" w:rsidR="00326A87" w:rsidRPr="007B7977" w:rsidRDefault="00326A87" w:rsidP="00326A87">
      <w:r w:rsidRPr="007B7977">
        <w:t xml:space="preserve">John Carlin: We see them put out the strategic plan, and then </w:t>
      </w:r>
      <w:r w:rsidRPr="008668D6">
        <w:rPr>
          <w:rStyle w:val="StyleUnderline"/>
        </w:rPr>
        <w:t>we see actions follow</w:t>
      </w:r>
      <w:r w:rsidRPr="007B7977">
        <w:t xml:space="preserve"> that plan. </w:t>
      </w:r>
      <w:r w:rsidRPr="008668D6">
        <w:rPr>
          <w:rStyle w:val="StyleUnderline"/>
        </w:rPr>
        <w:t>We see intrusion after intrusion on U.S. companies</w:t>
      </w:r>
      <w:r w:rsidRPr="007B7977">
        <w:t>.</w:t>
      </w:r>
    </w:p>
    <w:p w14:paraId="552D4D83" w14:textId="77777777" w:rsidR="00326A87" w:rsidRPr="007B7977" w:rsidRDefault="00326A87" w:rsidP="00326A87">
      <w:r w:rsidRPr="007B7977">
        <w:t>Lesley Stahl: Do you have a number of U.S. companies that have been hit?</w:t>
      </w:r>
    </w:p>
    <w:p w14:paraId="46038597" w14:textId="77777777" w:rsidR="00326A87" w:rsidRPr="007B7977" w:rsidRDefault="00326A87" w:rsidP="00326A87">
      <w:r w:rsidRPr="007B7977">
        <w:t>John Carlin: It's</w:t>
      </w:r>
      <w:r w:rsidRPr="008668D6">
        <w:rPr>
          <w:rStyle w:val="StyleUnderline"/>
        </w:rPr>
        <w:t xml:space="preserve"> </w:t>
      </w:r>
      <w:r w:rsidRPr="00412EDD">
        <w:rPr>
          <w:rStyle w:val="Emphasis"/>
          <w:highlight w:val="yellow"/>
        </w:rPr>
        <w:t>thousands of</w:t>
      </w:r>
      <w:r w:rsidRPr="007B7977">
        <w:t xml:space="preserve"> actually </w:t>
      </w:r>
      <w:r w:rsidRPr="00412EDD">
        <w:rPr>
          <w:rStyle w:val="Emphasis"/>
          <w:highlight w:val="yellow"/>
        </w:rPr>
        <w:t>companies have been hit</w:t>
      </w:r>
      <w:r w:rsidRPr="00412EDD">
        <w:rPr>
          <w:highlight w:val="yellow"/>
        </w:rPr>
        <w:t>.</w:t>
      </w:r>
    </w:p>
    <w:p w14:paraId="1028BF7C" w14:textId="77777777" w:rsidR="00326A87" w:rsidRPr="007B7977" w:rsidRDefault="00326A87" w:rsidP="00326A87">
      <w:r w:rsidRPr="007B7977">
        <w:t xml:space="preserve">Lesley Stahl: </w:t>
      </w:r>
      <w:r w:rsidRPr="008668D6">
        <w:rPr>
          <w:rStyle w:val="StyleUnderline"/>
        </w:rPr>
        <w:t>Thousands of U.S. companies</w:t>
      </w:r>
      <w:r w:rsidRPr="007B7977">
        <w:t>?</w:t>
      </w:r>
    </w:p>
    <w:p w14:paraId="0646B26B" w14:textId="77777777" w:rsidR="00326A87" w:rsidRDefault="00326A87" w:rsidP="00326A87">
      <w:r w:rsidRPr="007B7977">
        <w:t>John Carlin: Of U.S. companies.</w:t>
      </w:r>
    </w:p>
    <w:p w14:paraId="0624FBA6" w14:textId="77777777" w:rsidR="00D2779A" w:rsidRDefault="00D2779A" w:rsidP="00326A87"/>
    <w:p w14:paraId="53D6C879" w14:textId="51E89C1D" w:rsidR="00D2779A" w:rsidRDefault="00D2779A" w:rsidP="00D2779A">
      <w:pPr>
        <w:pStyle w:val="Heading4"/>
      </w:pPr>
      <w:r>
        <w:t xml:space="preserve">2. </w:t>
      </w:r>
      <w:r w:rsidRPr="00D2779A">
        <w:rPr>
          <w:u w:val="single"/>
        </w:rPr>
        <w:t>No link</w:t>
      </w:r>
      <w:r>
        <w:t xml:space="preserve"> — plan doesn’t </w:t>
      </w:r>
      <w:r>
        <w:rPr>
          <w:u w:val="single"/>
        </w:rPr>
        <w:t>end</w:t>
      </w:r>
      <w:r>
        <w:t xml:space="preserve"> CFIUS review — U.S. will still protect </w:t>
      </w:r>
      <w:r>
        <w:rPr>
          <w:u w:val="single"/>
        </w:rPr>
        <w:t>vital sectors</w:t>
      </w:r>
      <w:r>
        <w:t xml:space="preserve">. </w:t>
      </w:r>
    </w:p>
    <w:p w14:paraId="63B9DA54" w14:textId="77777777" w:rsidR="00D2779A" w:rsidRPr="00D2779A" w:rsidRDefault="00D2779A" w:rsidP="00D2779A"/>
    <w:p w14:paraId="2F5619A5" w14:textId="69A0ED04" w:rsidR="00326A87" w:rsidRDefault="00D2779A" w:rsidP="00D2779A">
      <w:pPr>
        <w:pStyle w:val="Heading4"/>
      </w:pPr>
      <w:r>
        <w:t xml:space="preserve">3. </w:t>
      </w:r>
      <w:r w:rsidR="00326A87">
        <w:t xml:space="preserve">CFIUS doesn’t solve anything – it gets circumvented – their </w:t>
      </w:r>
      <w:proofErr w:type="spellStart"/>
      <w:r w:rsidR="00326A87">
        <w:t>ev</w:t>
      </w:r>
      <w:proofErr w:type="spellEnd"/>
    </w:p>
    <w:p w14:paraId="1522A530" w14:textId="77777777" w:rsidR="00326A87" w:rsidRPr="0071216D" w:rsidRDefault="00326A87" w:rsidP="00326A87">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Study of International Business Law (2014-2016); 2015, “From China with Love: Espionage in the Age of Foreign Investment,” Published in </w:t>
      </w:r>
      <w:r w:rsidRPr="007E4BA1">
        <w:rPr>
          <w:i/>
        </w:rPr>
        <w:t>Brooklyn Journal of International Law</w:t>
      </w:r>
      <w:r>
        <w:t xml:space="preserve">, Vol.40, Issue 3, </w:t>
      </w:r>
      <w:proofErr w:type="spellStart"/>
      <w:r>
        <w:t>pgs</w:t>
      </w:r>
      <w:proofErr w:type="spellEnd"/>
      <w:r>
        <w:t xml:space="preserve"> 1033-1079; </w:t>
      </w:r>
      <w:hyperlink r:id="rId21" w:history="1">
        <w:r w:rsidRPr="00421BF9">
          <w:rPr>
            <w:rStyle w:val="Hyperlink"/>
          </w:rPr>
          <w:t>http://brooklynworks.brooklaw.edu/cgi/viewcontent.cgi?article=1113&amp;context=bjil</w:t>
        </w:r>
      </w:hyperlink>
      <w:r>
        <w:t xml:space="preserve">, Accessed 6/24/16, </w:t>
      </w:r>
      <w:proofErr w:type="spellStart"/>
      <w:r>
        <w:t>HWilson</w:t>
      </w:r>
      <w:proofErr w:type="spellEnd"/>
      <w:r>
        <w:t>)</w:t>
      </w:r>
    </w:p>
    <w:p w14:paraId="6D27D889" w14:textId="77777777" w:rsidR="00326A87" w:rsidRDefault="00326A87" w:rsidP="00326A87">
      <w:pPr>
        <w:rPr>
          <w:rStyle w:val="StyleUnderline"/>
        </w:rPr>
      </w:pPr>
      <w:r w:rsidRPr="00B53A7A">
        <w:rPr>
          <w:rStyle w:val="Emphasis"/>
          <w:highlight w:val="yellow"/>
        </w:rPr>
        <w:t>A foreign entity’s mere presence could have severe implications for national security</w:t>
      </w:r>
      <w:r w:rsidRPr="00A576E8">
        <w:t xml:space="preserve">. </w:t>
      </w:r>
      <w:r w:rsidRPr="0071216D">
        <w:rPr>
          <w:rStyle w:val="StyleUnderline"/>
        </w:rPr>
        <w:t>Thus</w:t>
      </w:r>
      <w:r w:rsidRPr="00A576E8">
        <w:t xml:space="preserve">, these </w:t>
      </w:r>
      <w:r w:rsidRPr="0071216D">
        <w:rPr>
          <w:rStyle w:val="StyleUnderline"/>
        </w:rPr>
        <w:t>additional transactions</w:t>
      </w:r>
      <w:r>
        <w:rPr>
          <w:rStyle w:val="StyleUnderline"/>
        </w:rPr>
        <w:t xml:space="preserve"> </w:t>
      </w:r>
      <w:r w:rsidRPr="0071216D">
        <w:rPr>
          <w:rStyle w:val="StyleUnderline"/>
        </w:rPr>
        <w:t>should be reviewed under the same standards as the more traditional</w:t>
      </w:r>
      <w:r>
        <w:rPr>
          <w:rStyle w:val="StyleUnderline"/>
        </w:rPr>
        <w:t xml:space="preserve"> </w:t>
      </w:r>
      <w:r w:rsidRPr="0071216D">
        <w:rPr>
          <w:rStyle w:val="StyleUnderline"/>
        </w:rPr>
        <w:t>covered transactions</w:t>
      </w:r>
      <w:r w:rsidRPr="00A576E8">
        <w:t xml:space="preserve">. Furthermore, </w:t>
      </w:r>
      <w:r w:rsidRPr="00B53A7A">
        <w:t xml:space="preserve">these </w:t>
      </w:r>
      <w:r w:rsidRPr="00B53A7A">
        <w:rPr>
          <w:rStyle w:val="Emphasis"/>
          <w:highlight w:val="yellow"/>
        </w:rPr>
        <w:t>additional transactions allow canny investors to evade CFIUS review by restructuring transactions that would be covered under the current legislation</w:t>
      </w:r>
      <w:r w:rsidRPr="0071216D">
        <w:rPr>
          <w:rStyle w:val="StyleUnderline"/>
        </w:rPr>
        <w:t xml:space="preserve"> into leases, construction, and additional investments,</w:t>
      </w:r>
      <w:r>
        <w:rPr>
          <w:rStyle w:val="StyleUnderline"/>
        </w:rPr>
        <w:t xml:space="preserve"> </w:t>
      </w:r>
      <w:r w:rsidRPr="0071216D">
        <w:rPr>
          <w:rStyle w:val="StyleUnderline"/>
        </w:rPr>
        <w:t>or into other nontraditional investments such as</w:t>
      </w:r>
      <w:r>
        <w:rPr>
          <w:rStyle w:val="StyleUnderline"/>
        </w:rPr>
        <w:t xml:space="preserve"> </w:t>
      </w:r>
      <w:r w:rsidRPr="0071216D">
        <w:rPr>
          <w:rStyle w:val="StyleUnderline"/>
        </w:rPr>
        <w:t>greenfield investments.</w:t>
      </w:r>
      <w:r w:rsidRPr="00A576E8">
        <w:t xml:space="preserve">257 </w:t>
      </w:r>
      <w:r w:rsidRPr="0071216D">
        <w:rPr>
          <w:rStyle w:val="Emphasis"/>
        </w:rPr>
        <w:t>Since the legislation does not have an “anti-circumvention clause</w:t>
      </w:r>
      <w:r w:rsidRPr="00A576E8">
        <w:t xml:space="preserve">” 258 </w:t>
      </w:r>
      <w:r w:rsidRPr="0071216D">
        <w:rPr>
          <w:rStyle w:val="StyleUnderline"/>
        </w:rPr>
        <w:t xml:space="preserve">or a focus on the substance of the transaction, as seen in the Chinese Model, </w:t>
      </w:r>
      <w:r w:rsidRPr="0071216D">
        <w:rPr>
          <w:rStyle w:val="Emphasis"/>
        </w:rPr>
        <w:t>foreign investors are able to use alternative investment structures to sidestep CFIUS reviews</w:t>
      </w:r>
      <w:r w:rsidRPr="00A576E8">
        <w:t xml:space="preserve">.259 </w:t>
      </w:r>
      <w:r w:rsidRPr="00B53A7A">
        <w:rPr>
          <w:rStyle w:val="Emphasis"/>
          <w:highlight w:val="yellow"/>
        </w:rPr>
        <w:t>Not requiring approvals of such alternative transactions sets a dangerous precedent for national security</w:t>
      </w:r>
      <w:r w:rsidRPr="00A576E8">
        <w:t xml:space="preserve">. As a result, </w:t>
      </w:r>
      <w:r w:rsidRPr="0071216D">
        <w:rPr>
          <w:rStyle w:val="StyleUnderline"/>
        </w:rPr>
        <w:t>the CFIUS review process must look beyond the form of a transaction and review both the substance of a transaction and its effects.</w:t>
      </w:r>
    </w:p>
    <w:p w14:paraId="5DB1A0D2" w14:textId="77777777" w:rsidR="00D2779A" w:rsidRPr="0071216D" w:rsidRDefault="00D2779A" w:rsidP="00326A87">
      <w:pPr>
        <w:rPr>
          <w:rStyle w:val="StyleUnderline"/>
        </w:rPr>
      </w:pPr>
    </w:p>
    <w:p w14:paraId="2CAADF28" w14:textId="0273877D" w:rsidR="00326A87" w:rsidRDefault="00D2779A" w:rsidP="00326A87">
      <w:pPr>
        <w:pStyle w:val="Heading4"/>
      </w:pPr>
      <w:r>
        <w:t xml:space="preserve">4. </w:t>
      </w:r>
      <w:r w:rsidR="00326A87">
        <w:t xml:space="preserve">The </w:t>
      </w:r>
      <w:proofErr w:type="spellStart"/>
      <w:r w:rsidR="00326A87">
        <w:t>aff</w:t>
      </w:r>
      <w:proofErr w:type="spellEnd"/>
      <w:r w:rsidR="00326A87">
        <w:t xml:space="preserve"> solves the impact – the only way to ensure that espionage is limited is increasing relations and co-operation – i.e. the plan</w:t>
      </w:r>
    </w:p>
    <w:p w14:paraId="323FBDDA" w14:textId="77777777" w:rsidR="00326A87" w:rsidRDefault="00326A87" w:rsidP="00326A87">
      <w:r w:rsidRPr="002B409D">
        <w:rPr>
          <w:rStyle w:val="Style13ptBold"/>
        </w:rPr>
        <w:t>Gordon 15 –</w:t>
      </w:r>
      <w:r>
        <w:t xml:space="preserve"> (Nicholas Gordon is a researcher at the Global Institute For Tomorrow in Hong Kong. He has an MPhil from Oxford in International Relations and a BA from Harvard. His writing has also appeared in The South China Morning Post, The Diplomat, China Daily and </w:t>
      </w:r>
      <w:proofErr w:type="spellStart"/>
      <w:r>
        <w:t>Caixin</w:t>
      </w:r>
      <w:proofErr w:type="spellEnd"/>
      <w:r>
        <w:t xml:space="preserve">. A version of this review was originally published in the Asian Review of Books; 9/29/15, “Review: China and Cybersecurity: Espionage, Strategy, and Politics in the Digital Domain,” </w:t>
      </w:r>
      <w:hyperlink r:id="rId22" w:history="1">
        <w:r w:rsidRPr="001F10B0">
          <w:rPr>
            <w:rStyle w:val="Hyperlink"/>
          </w:rPr>
          <w:t>http://thediplomat.com/2015/09/review-china-and-cybersecurity-espionage-strategy-and-politics-in-the-digital-domain/</w:t>
        </w:r>
      </w:hyperlink>
      <w:r>
        <w:t xml:space="preserve">, Accessed 6/29/16, </w:t>
      </w:r>
      <w:proofErr w:type="spellStart"/>
      <w:r>
        <w:t>HWilson</w:t>
      </w:r>
      <w:proofErr w:type="spellEnd"/>
      <w:r>
        <w:t>)</w:t>
      </w:r>
    </w:p>
    <w:p w14:paraId="52631023" w14:textId="77777777" w:rsidR="00326A87" w:rsidRPr="00245BCA" w:rsidRDefault="00326A87" w:rsidP="00326A87">
      <w:r w:rsidRPr="002B409D">
        <w:rPr>
          <w:rStyle w:val="StyleUnderline"/>
        </w:rPr>
        <w:t>The agreement between the United States and China to limit cyberespionage of intellectual property for commercial gain</w:t>
      </w:r>
      <w:r w:rsidRPr="00245BCA">
        <w:t xml:space="preserve">, </w:t>
      </w:r>
      <w:r w:rsidRPr="002B409D">
        <w:rPr>
          <w:rStyle w:val="StyleUnderline"/>
        </w:rPr>
        <w:t>announced on September 25, caps a tense debate over Chinese activities in cyberspace</w:t>
      </w:r>
      <w:r w:rsidRPr="00245BCA">
        <w:t xml:space="preserve">. </w:t>
      </w:r>
      <w:r w:rsidRPr="002B409D">
        <w:rPr>
          <w:rStyle w:val="StyleUnderline"/>
        </w:rPr>
        <w:t>Over the past several months, American officials had routinely called high-profile breaches of American digital networks</w:t>
      </w:r>
      <w:r w:rsidRPr="00245BCA">
        <w:t xml:space="preserve">, </w:t>
      </w:r>
      <w:r w:rsidRPr="002B409D">
        <w:rPr>
          <w:rStyle w:val="StyleUnderline"/>
        </w:rPr>
        <w:t xml:space="preserve">such as the hacking of </w:t>
      </w:r>
      <w:r w:rsidRPr="006E6D6F">
        <w:rPr>
          <w:rStyle w:val="StyleUnderline"/>
          <w:highlight w:val="green"/>
        </w:rPr>
        <w:t>the</w:t>
      </w:r>
      <w:r w:rsidRPr="006E6D6F">
        <w:rPr>
          <w:highlight w:val="green"/>
        </w:rPr>
        <w:t xml:space="preserve"> </w:t>
      </w:r>
      <w:r w:rsidRPr="006E6D6F">
        <w:rPr>
          <w:rStyle w:val="Emphasis"/>
          <w:highlight w:val="green"/>
        </w:rPr>
        <w:t>O</w:t>
      </w:r>
      <w:r w:rsidRPr="002B409D">
        <w:rPr>
          <w:rStyle w:val="StyleUnderline"/>
        </w:rPr>
        <w:t>ffice</w:t>
      </w:r>
      <w:r w:rsidRPr="00245BCA">
        <w:t xml:space="preserve"> </w:t>
      </w:r>
      <w:r w:rsidRPr="002B409D">
        <w:rPr>
          <w:rStyle w:val="StyleUnderline"/>
        </w:rPr>
        <w:t>of</w:t>
      </w:r>
      <w:r w:rsidRPr="00245BCA">
        <w:t xml:space="preserve"> </w:t>
      </w:r>
      <w:r w:rsidRPr="006E6D6F">
        <w:rPr>
          <w:rStyle w:val="Emphasis"/>
          <w:highlight w:val="green"/>
        </w:rPr>
        <w:t>P</w:t>
      </w:r>
      <w:r w:rsidRPr="002B409D">
        <w:rPr>
          <w:rStyle w:val="StyleUnderline"/>
        </w:rPr>
        <w:t xml:space="preserve">ersonnel </w:t>
      </w:r>
      <w:r w:rsidRPr="006E6D6F">
        <w:rPr>
          <w:rStyle w:val="Emphasis"/>
          <w:highlight w:val="green"/>
        </w:rPr>
        <w:t>M</w:t>
      </w:r>
      <w:r w:rsidRPr="002B409D">
        <w:rPr>
          <w:rStyle w:val="StyleUnderline"/>
        </w:rPr>
        <w:t xml:space="preserve">anagement, </w:t>
      </w:r>
      <w:r w:rsidRPr="006E6D6F">
        <w:rPr>
          <w:rStyle w:val="StyleUnderline"/>
          <w:highlight w:val="green"/>
        </w:rPr>
        <w:t>state-sanctioned espionage</w:t>
      </w:r>
      <w:r w:rsidRPr="006E6D6F">
        <w:rPr>
          <w:highlight w:val="green"/>
        </w:rPr>
        <w:t>.</w:t>
      </w:r>
      <w:r w:rsidRPr="00245BCA">
        <w:t xml:space="preserve"> This fed a belief, held by both American and Chinese officials, that China’s “cyberwarfare doctrine” is a way to balance America’s superior conventional capabilities.</w:t>
      </w:r>
    </w:p>
    <w:p w14:paraId="3D6EF48B" w14:textId="77777777" w:rsidR="00326A87" w:rsidRPr="00245BCA" w:rsidRDefault="00326A87" w:rsidP="00326A87">
      <w:r w:rsidRPr="00245BCA">
        <w:t xml:space="preserve">Jon R Lindsay, Tai Ming Cheung, and Derek S </w:t>
      </w:r>
      <w:proofErr w:type="spellStart"/>
      <w:r w:rsidRPr="00245BCA">
        <w:t>Reveron</w:t>
      </w:r>
      <w:proofErr w:type="spellEnd"/>
      <w:r w:rsidRPr="00245BCA">
        <w:t xml:space="preserve"> have compiled a timely volume of academic papers detailing, in their words, how China both generates and copes with Internet insecurity through close attention to its domestic institutions and processes.</w:t>
      </w:r>
    </w:p>
    <w:p w14:paraId="64A84C90" w14:textId="77777777" w:rsidR="00326A87" w:rsidRPr="00245BCA" w:rsidRDefault="00326A87" w:rsidP="00326A87">
      <w:r w:rsidRPr="00245BCA">
        <w:rPr>
          <w:rStyle w:val="StyleUnderline"/>
        </w:rPr>
        <w:t>This multifaceted book discusses the doctrines, motives, purposes, and capabilities of Chinese activities in cyberspace, internal and external</w:t>
      </w:r>
      <w:r w:rsidRPr="00245BCA">
        <w:t>. The chapters authored by Chinese writers, including one current member of the People’s Liberation Army, are especially illuminating. Particularly striking are their attempts to create new terms to describe this new sphere of geopolitical activity, and their overall optimism over the possibility of international management of cyberspace.</w:t>
      </w:r>
    </w:p>
    <w:p w14:paraId="278E28E0" w14:textId="77777777" w:rsidR="00326A87" w:rsidRPr="00245BCA" w:rsidRDefault="00326A87" w:rsidP="00326A87">
      <w:r w:rsidRPr="00245BCA">
        <w:t>The inclusion of the Chinese authors is not just even-handed but necessary, for this is primarily a book about China. The American writers largely view the United States as a victim of Chinese cyberespionage, neglecting in large part the other prominent entity: the U.S. National Security Agency. American cyber-activity is discussed mostly in passing by the book’s American authors, though the Chinese authors as well as the editors ensure that the contradictions inherent in American protestations are mentioned.</w:t>
      </w:r>
    </w:p>
    <w:p w14:paraId="13C2D6D2" w14:textId="77777777" w:rsidR="00326A87" w:rsidRPr="00245BCA" w:rsidRDefault="00326A87" w:rsidP="00326A87">
      <w:r w:rsidRPr="00245BCA">
        <w:t>The official position of the United States, according to Professor Fred Cate, one of the volume’s concluding authors, is that it only conducts cyber operations against government for military and other commercial information, while the Chinese are hacking businesses for trade secrets and commercial information.</w:t>
      </w:r>
    </w:p>
    <w:p w14:paraId="34B7E7AB" w14:textId="77777777" w:rsidR="00326A87" w:rsidRPr="00245BCA" w:rsidRDefault="00326A87" w:rsidP="00326A87">
      <w:r w:rsidRPr="00245BCA">
        <w:rPr>
          <w:rStyle w:val="StyleUnderline"/>
        </w:rPr>
        <w:t>The strange corollary</w:t>
      </w:r>
      <w:r w:rsidRPr="00245BCA">
        <w:t xml:space="preserve"> to this argument [is] </w:t>
      </w:r>
      <w:r w:rsidRPr="00245BCA">
        <w:rPr>
          <w:rStyle w:val="StyleUnderline"/>
        </w:rPr>
        <w:t>that commercial secrets are somehow more valuable than military information</w:t>
      </w:r>
      <w:r w:rsidRPr="00245BCA">
        <w:t>. It also creates a distinction between the private and public spheres that that is increasingly blurry given how often corporate success is seen as a part of national interest. Nor, finally, does this distinction have any basis in fact. Edward Snowden’s revelations have revealed that the NSA has targeted Huawei, Hong Kong-based universities, and foreign trade delegations.</w:t>
      </w:r>
    </w:p>
    <w:p w14:paraId="0E3F5980" w14:textId="77777777" w:rsidR="00326A87" w:rsidRPr="00245BCA" w:rsidRDefault="00326A87" w:rsidP="00326A87">
      <w:r w:rsidRPr="00245BCA">
        <w:t>This has made the American argument, continues Cate, “a tough sell.” He quotes a former Department of Defense official as saying</w:t>
      </w:r>
    </w:p>
    <w:p w14:paraId="2F5936D4" w14:textId="77777777" w:rsidR="00326A87" w:rsidRPr="00245BCA" w:rsidRDefault="00326A87" w:rsidP="00326A87">
      <w:pPr>
        <w:ind w:left="720"/>
      </w:pPr>
      <w:r w:rsidRPr="00245BCA">
        <w:t>… the Huawei revelations are devastating rebuttals to hypocritical U.S. complaints about penetration of U.S. networks, and also make USG protestations about not stealing intellectual property to help U.S. firms’ competitiveness seem like the self-splitting hairsplitting that it is.</w:t>
      </w:r>
    </w:p>
    <w:p w14:paraId="0C9926C1" w14:textId="77777777" w:rsidR="00326A87" w:rsidRPr="00245BCA" w:rsidRDefault="00326A87" w:rsidP="00326A87">
      <w:pPr>
        <w:rPr>
          <w:rStyle w:val="StyleUnderline"/>
        </w:rPr>
      </w:pPr>
      <w:r w:rsidRPr="00245BCA">
        <w:t xml:space="preserve">Philosophy aside, </w:t>
      </w:r>
      <w:r w:rsidRPr="00245BCA">
        <w:rPr>
          <w:rStyle w:val="StyleUnderline"/>
        </w:rPr>
        <w:t>the practical difficulty in controlling cyberespionage</w:t>
      </w:r>
      <w:r w:rsidRPr="00245BCA">
        <w:t xml:space="preserve">, as shown by both American and Chinese activity, </w:t>
      </w:r>
      <w:r w:rsidRPr="00245BCA">
        <w:rPr>
          <w:rStyle w:val="Emphasis"/>
        </w:rPr>
        <w:t>is that it very hard to sanction</w:t>
      </w:r>
      <w:r w:rsidRPr="00245BCA">
        <w:t xml:space="preserve">. </w:t>
      </w:r>
      <w:r w:rsidRPr="00245BCA">
        <w:rPr>
          <w:rStyle w:val="StyleUnderline"/>
        </w:rPr>
        <w:t>Both traditional and cyberespionage break the target country’s laws, but only the former requires</w:t>
      </w:r>
      <w:r w:rsidRPr="00245BCA">
        <w:t xml:space="preserve"> (in most cases) </w:t>
      </w:r>
      <w:r w:rsidRPr="00245BCA">
        <w:rPr>
          <w:rStyle w:val="StyleUnderline"/>
        </w:rPr>
        <w:t>someone to be physically inside a country’s territory and thereby subject to apprehension</w:t>
      </w:r>
      <w:r w:rsidRPr="00245BCA">
        <w:t xml:space="preserve">. Even if law enforcement could identify precisely who instigated a hack, </w:t>
      </w:r>
      <w:r w:rsidRPr="00245BCA">
        <w:rPr>
          <w:rStyle w:val="StyleUnderline"/>
        </w:rPr>
        <w:t>actual arrests are rarely possible. Thus, domestic sanctions are largely meaningless.</w:t>
      </w:r>
    </w:p>
    <w:p w14:paraId="6A707561" w14:textId="77777777" w:rsidR="00326A87" w:rsidRPr="00245BCA" w:rsidRDefault="00326A87" w:rsidP="00326A87">
      <w:r w:rsidRPr="00245BCA">
        <w:rPr>
          <w:rStyle w:val="StyleUnderline"/>
        </w:rPr>
        <w:t>This is</w:t>
      </w:r>
      <w:r w:rsidRPr="00245BCA">
        <w:t xml:space="preserve"> of course </w:t>
      </w:r>
      <w:r w:rsidRPr="00245BCA">
        <w:rPr>
          <w:rStyle w:val="StyleUnderline"/>
        </w:rPr>
        <w:t>a function of the Internet itself, which allows action at distance</w:t>
      </w:r>
      <w:r w:rsidRPr="00245BCA">
        <w:t>, and is not a characteristic of cyberespionage per se. American websites pushing information through the Great Firewall may in practice be in violation of local Chinese censorship laws, yet China can do little but block access to those websites. This issue also occurs between allies: France’s data-privacy watchdog has told Google and other Internet firms that, in order to execute Europe’s “right to be forgotten,” they need to scrub offending links from all their websites, and not just their European versions. Of course, without erecting a China-style firewall, there is little France can practically do.</w:t>
      </w:r>
    </w:p>
    <w:p w14:paraId="7753FE13" w14:textId="77777777" w:rsidR="00326A87" w:rsidRPr="00245BCA" w:rsidRDefault="00326A87" w:rsidP="00326A87">
      <w:r w:rsidRPr="00245BCA">
        <w:rPr>
          <w:rStyle w:val="StyleUnderline"/>
        </w:rPr>
        <w:t>The editors</w:t>
      </w:r>
      <w:r w:rsidRPr="00245BCA">
        <w:t xml:space="preserve">’ </w:t>
      </w:r>
      <w:r w:rsidRPr="00245BCA">
        <w:rPr>
          <w:rStyle w:val="StyleUnderline"/>
        </w:rPr>
        <w:t>conclude that</w:t>
      </w:r>
    </w:p>
    <w:p w14:paraId="6C47180F" w14:textId="77777777" w:rsidR="00326A87" w:rsidRPr="00245BCA" w:rsidRDefault="00326A87" w:rsidP="00326A87">
      <w:pPr>
        <w:ind w:left="720"/>
      </w:pPr>
      <w:r w:rsidRPr="00245BCA">
        <w:t xml:space="preserve">… </w:t>
      </w:r>
      <w:r w:rsidRPr="00245BCA">
        <w:rPr>
          <w:rStyle w:val="StyleUnderline"/>
        </w:rPr>
        <w:t>the United States and China</w:t>
      </w:r>
      <w:r w:rsidRPr="00245BCA">
        <w:t xml:space="preserve">, or any other advanced industrial countries [sic] for that matter, </w:t>
      </w:r>
      <w:r w:rsidRPr="006E6D6F">
        <w:rPr>
          <w:rStyle w:val="Emphasis"/>
          <w:highlight w:val="green"/>
        </w:rPr>
        <w:t>will not be able to separate cybersecurity from their diplomatic relations</w:t>
      </w:r>
      <w:r w:rsidRPr="006E6D6F">
        <w:rPr>
          <w:highlight w:val="green"/>
        </w:rPr>
        <w:t>.</w:t>
      </w:r>
    </w:p>
    <w:p w14:paraId="7E72ECB5" w14:textId="77777777" w:rsidR="00326A87" w:rsidRPr="00245BCA" w:rsidRDefault="00326A87" w:rsidP="00326A87">
      <w:r w:rsidRPr="00245BCA">
        <w:rPr>
          <w:rStyle w:val="StyleUnderline"/>
        </w:rPr>
        <w:t>Cyberespionage</w:t>
      </w:r>
      <w:r w:rsidRPr="00245BCA">
        <w:t>, furthermore</w:t>
      </w:r>
    </w:p>
    <w:p w14:paraId="19EFE64D" w14:textId="77777777" w:rsidR="00326A87" w:rsidRPr="00245BCA" w:rsidRDefault="00326A87" w:rsidP="00326A87">
      <w:pPr>
        <w:ind w:firstLine="720"/>
      </w:pPr>
      <w:r w:rsidRPr="00245BCA">
        <w:rPr>
          <w:rStyle w:val="StyleUnderline"/>
        </w:rPr>
        <w:t>is simply</w:t>
      </w:r>
      <w:r w:rsidRPr="00245BCA">
        <w:t xml:space="preserve"> </w:t>
      </w:r>
      <w:r w:rsidRPr="00245BCA">
        <w:rPr>
          <w:rStyle w:val="StyleUnderline"/>
        </w:rPr>
        <w:t>too essential a tool for China’s economic development and political stability strategy and for the national security strategy of the United States</w:t>
      </w:r>
    </w:p>
    <w:p w14:paraId="2362C5E8" w14:textId="77777777" w:rsidR="00326A87" w:rsidRPr="00245BCA" w:rsidRDefault="00326A87" w:rsidP="00326A87">
      <w:pPr>
        <w:rPr>
          <w:rStyle w:val="StyleUnderline"/>
        </w:rPr>
      </w:pPr>
      <w:r w:rsidRPr="00245BCA">
        <w:rPr>
          <w:rStyle w:val="StyleUnderline"/>
        </w:rPr>
        <w:t>for either country to expect the other to limit its activity.</w:t>
      </w:r>
    </w:p>
    <w:p w14:paraId="1F4F1606" w14:textId="77777777" w:rsidR="00326A87" w:rsidRPr="00245BCA" w:rsidRDefault="00326A87" w:rsidP="00326A87">
      <w:r w:rsidRPr="00245BCA">
        <w:t>Cyberespionage and its variants therefore become an important avenue for inter-state competition, though its extent, threat and usefulness remain subject to actual international conditions.</w:t>
      </w:r>
    </w:p>
    <w:p w14:paraId="380C9542" w14:textId="77777777" w:rsidR="00326A87" w:rsidRPr="00245BCA" w:rsidRDefault="00326A87" w:rsidP="00326A87">
      <w:r w:rsidRPr="00245BCA">
        <w:t>The editors provide a useful two-by-two matrix in their final chapter that best illustrates the possible outcomes. One dimension asks whether the international environment is collaborative or combative; the second asks whether the threats posed by cyberspace are limited or severe</w:t>
      </w:r>
      <w:r w:rsidRPr="006E6D6F">
        <w:rPr>
          <w:highlight w:val="green"/>
        </w:rPr>
        <w:t xml:space="preserve">. </w:t>
      </w:r>
      <w:r w:rsidRPr="006E6D6F">
        <w:rPr>
          <w:rStyle w:val="Emphasis"/>
          <w:highlight w:val="green"/>
        </w:rPr>
        <w:t>A collaborative environment is more able to manage the threats posed by cyberspace</w:t>
      </w:r>
      <w:r w:rsidRPr="00245BCA">
        <w:t xml:space="preserve">; </w:t>
      </w:r>
      <w:r w:rsidRPr="00245BCA">
        <w:rPr>
          <w:rStyle w:val="StyleUnderline"/>
        </w:rPr>
        <w:t>severe threats would lead to the development of new norms and rules governing cyberspace</w:t>
      </w:r>
      <w:r w:rsidRPr="00245BCA">
        <w:t xml:space="preserve">. However, </w:t>
      </w:r>
      <w:r w:rsidRPr="00245BCA">
        <w:rPr>
          <w:rStyle w:val="StyleUnderline"/>
        </w:rPr>
        <w:t>a competitive environment leads to</w:t>
      </w:r>
      <w:r w:rsidRPr="00245BCA">
        <w:t xml:space="preserve"> different outcomes: mild threats leads to “contested cyberspace”, while severe threats leads to </w:t>
      </w:r>
      <w:r w:rsidRPr="00245BCA">
        <w:rPr>
          <w:rStyle w:val="StyleUnderline"/>
        </w:rPr>
        <w:t>cyberwarfare</w:t>
      </w:r>
      <w:r w:rsidRPr="00245BCA">
        <w:t>.</w:t>
      </w:r>
    </w:p>
    <w:p w14:paraId="55C6DDD7" w14:textId="77777777" w:rsidR="00326A87" w:rsidRPr="00245BCA" w:rsidRDefault="00326A87" w:rsidP="00326A87">
      <w:r w:rsidRPr="00245BCA">
        <w:rPr>
          <w:rStyle w:val="StyleUnderline"/>
        </w:rPr>
        <w:t>The question thus becomes whether the international environment is collaborative or competitive</w:t>
      </w:r>
      <w:r w:rsidRPr="00245BCA">
        <w:t xml:space="preserve">, and whether threats are mild or severe. </w:t>
      </w:r>
      <w:r w:rsidRPr="00245BCA">
        <w:rPr>
          <w:rStyle w:val="StyleUnderline"/>
        </w:rPr>
        <w:t>These determinations</w:t>
      </w:r>
      <w:r w:rsidRPr="00245BCA">
        <w:t xml:space="preserve"> are clearly easier listed than evaluated, and they </w:t>
      </w:r>
      <w:r w:rsidRPr="00245BCA">
        <w:rPr>
          <w:rStyle w:val="StyleUnderline"/>
        </w:rPr>
        <w:t>require</w:t>
      </w:r>
      <w:r w:rsidRPr="00245BCA">
        <w:t xml:space="preserve"> a knowledge of local institutions in both the United States and China, the possibility of </w:t>
      </w:r>
      <w:r w:rsidRPr="00245BCA">
        <w:rPr>
          <w:rStyle w:val="StyleUnderline"/>
        </w:rPr>
        <w:t>cooperation</w:t>
      </w:r>
      <w:r w:rsidRPr="00245BCA">
        <w:t xml:space="preserve">, and whether either side feels the other’s </w:t>
      </w:r>
      <w:proofErr w:type="spellStart"/>
      <w:r w:rsidRPr="00245BCA">
        <w:t>cyberactivities</w:t>
      </w:r>
      <w:proofErr w:type="spellEnd"/>
      <w:r w:rsidRPr="00245BCA">
        <w:t xml:space="preserve"> represent an “existential threat”.</w:t>
      </w:r>
    </w:p>
    <w:p w14:paraId="49396B47" w14:textId="77777777" w:rsidR="00326A87" w:rsidRPr="00245BCA" w:rsidRDefault="00326A87" w:rsidP="00326A87">
      <w:r w:rsidRPr="00245BCA">
        <w:t>There are a few hopeful indications that things may not be as bad as pessimists believe. First, despite the “cloak-and-daggers” vibe in many general discussions around cyberespionage, the researchers have drawn intelligent and well-thought out conclusions using publicly-available data: the chapter detailing the locations of China’s information-warfare groups and the state-owned companies they are attached to was compiled using publicly-accessible websites.</w:t>
      </w:r>
    </w:p>
    <w:p w14:paraId="3AD56B65" w14:textId="77777777" w:rsidR="00326A87" w:rsidRPr="00245BCA" w:rsidRDefault="00326A87" w:rsidP="00326A87">
      <w:r w:rsidRPr="006E6D6F">
        <w:rPr>
          <w:rStyle w:val="Emphasis"/>
          <w:highlight w:val="green"/>
        </w:rPr>
        <w:t>There is</w:t>
      </w:r>
      <w:r w:rsidRPr="00245BCA">
        <w:t xml:space="preserve"> also </w:t>
      </w:r>
      <w:r w:rsidRPr="006E6D6F">
        <w:rPr>
          <w:rStyle w:val="Emphasis"/>
          <w:highlight w:val="green"/>
        </w:rPr>
        <w:t>room for cooperation between China and the United States</w:t>
      </w:r>
      <w:r w:rsidRPr="00245BCA">
        <w:t>, or at least an understanding of what is broadly unacceptable. Cate argues that a focus on China is ill-advised, as it</w:t>
      </w:r>
    </w:p>
    <w:p w14:paraId="2885CB0C" w14:textId="77777777" w:rsidR="00326A87" w:rsidRPr="00245BCA" w:rsidRDefault="00326A87" w:rsidP="00326A87">
      <w:pPr>
        <w:ind w:firstLine="720"/>
      </w:pPr>
      <w:r w:rsidRPr="00245BCA">
        <w:t xml:space="preserve">contributes to US policymakers losing sight of the broad range of </w:t>
      </w:r>
      <w:proofErr w:type="spellStart"/>
      <w:r w:rsidRPr="00245BCA">
        <w:t>cyberthreats</w:t>
      </w:r>
      <w:proofErr w:type="spellEnd"/>
      <w:r w:rsidRPr="00245BCA">
        <w:t xml:space="preserve"> and their many sources, which include, but certainly are not limited to, China.</w:t>
      </w:r>
    </w:p>
    <w:p w14:paraId="2FCB5E88" w14:textId="77777777" w:rsidR="00326A87" w:rsidRPr="00245BCA" w:rsidRDefault="00326A87" w:rsidP="00326A87">
      <w:r w:rsidRPr="00245BCA">
        <w:t xml:space="preserve">If cybersecurity really presents such broad threats, </w:t>
      </w:r>
      <w:r w:rsidRPr="00245BCA">
        <w:rPr>
          <w:rStyle w:val="StyleUnderline"/>
        </w:rPr>
        <w:t>it may be that Washington and Beijing can agree on some solutions. Both countries have promised not to target “critical infrastructure</w:t>
      </w:r>
      <w:r w:rsidRPr="00245BCA">
        <w:t xml:space="preserve">” (however that is defined) </w:t>
      </w:r>
      <w:r w:rsidRPr="00245BCA">
        <w:rPr>
          <w:rStyle w:val="StyleUnderline"/>
        </w:rPr>
        <w:t>during peacetime, and have pledged to pursue cybercrime</w:t>
      </w:r>
      <w:r w:rsidRPr="00245BCA">
        <w:t xml:space="preserve"> more </w:t>
      </w:r>
      <w:r w:rsidRPr="00245BCA">
        <w:rPr>
          <w:rStyle w:val="StyleUnderline"/>
        </w:rPr>
        <w:t>vigilantly</w:t>
      </w:r>
      <w:r w:rsidRPr="00245BCA">
        <w:t xml:space="preserve"> within their own territories. In addition, as China develops further, it may reach a point where allowing unchecked cyberespionage presents more costs than benefits, pushing Beijing to support more international management. It remains to be seen how these agreements develop, yet </w:t>
      </w:r>
      <w:r w:rsidRPr="00245BCA">
        <w:rPr>
          <w:rStyle w:val="StyleUnderline"/>
        </w:rPr>
        <w:t>while it seems that the odds are that cybersecurity will become a</w:t>
      </w:r>
      <w:r w:rsidRPr="00245BCA">
        <w:t xml:space="preserve"> significant </w:t>
      </w:r>
      <w:r w:rsidRPr="00245BCA">
        <w:rPr>
          <w:rStyle w:val="StyleUnderline"/>
        </w:rPr>
        <w:t>source of tension between Beijing and Washington, the editors note</w:t>
      </w:r>
      <w:r w:rsidRPr="00245BCA">
        <w:t xml:space="preserve"> (with some surprise) </w:t>
      </w:r>
      <w:r w:rsidRPr="00245BCA">
        <w:rPr>
          <w:rStyle w:val="StyleUnderline"/>
        </w:rPr>
        <w:t>that Chinese authors</w:t>
      </w:r>
      <w:r w:rsidRPr="00245BCA">
        <w:t xml:space="preserve"> are much more </w:t>
      </w:r>
      <w:r w:rsidRPr="006E6D6F">
        <w:rPr>
          <w:rStyle w:val="Emphasis"/>
          <w:highlight w:val="green"/>
        </w:rPr>
        <w:t>optimistic that cyberspace can be managed</w:t>
      </w:r>
      <w:r w:rsidRPr="00245BCA">
        <w:t xml:space="preserve"> than are the American authors.</w:t>
      </w:r>
    </w:p>
    <w:p w14:paraId="27F652B6" w14:textId="77777777" w:rsidR="00326A87" w:rsidRPr="00245BCA" w:rsidRDefault="00326A87" w:rsidP="00326A87">
      <w:r w:rsidRPr="00245BCA">
        <w:t>The editors’ framework is helpful for evaluating the probability of each outcome. If the international environment is cooperative, the results will be largely benign; if anything, more severe threats will make an international solution more likely. In contrast, a more competitive environment makes the danger posed by cyberspace becomes far more important, making the difference between a contested, but ultimately peaceful, cyberspace (akin, perhaps, to Cold War mistrust) and outright “cyberwarfare.”</w:t>
      </w:r>
    </w:p>
    <w:p w14:paraId="2FCFD8A6" w14:textId="77777777" w:rsidR="00326A87" w:rsidRDefault="00326A87" w:rsidP="00326A87">
      <w:r w:rsidRPr="00245BCA">
        <w:rPr>
          <w:rStyle w:val="StyleUnderline"/>
        </w:rPr>
        <w:t>Cyberspace is both new and complicated</w:t>
      </w:r>
      <w:r w:rsidRPr="00245BCA">
        <w:t xml:space="preserve">, even lacking in many instances the questions to be asked when analyzing the issue. </w:t>
      </w:r>
      <w:r w:rsidRPr="00245BCA">
        <w:rPr>
          <w:rStyle w:val="StyleUnderline"/>
        </w:rPr>
        <w:t>China and Cybersecurity is a step towards providing them.</w:t>
      </w:r>
      <w:r w:rsidRPr="00245BCA">
        <w:t xml:space="preserve"> Are threats perceived to be existential, or merely troublesome? </w:t>
      </w:r>
      <w:r w:rsidRPr="00245BCA">
        <w:rPr>
          <w:rStyle w:val="StyleUnderline"/>
        </w:rPr>
        <w:t>How conducive are both countries to international management?</w:t>
      </w:r>
      <w:r w:rsidRPr="00245BCA">
        <w:t xml:space="preserve"> Are countries able to close themselves off from the global Internet without suffering disproportionate consequences, as China has partially done? With these in mind, one can begin to evaluate whether these new activities is really as threatening as the pessimists believe, or whether it remains a significant, but not dangerous, nuisance.</w:t>
      </w:r>
    </w:p>
    <w:p w14:paraId="252168CE" w14:textId="77777777" w:rsidR="00D2779A" w:rsidRDefault="00D2779A" w:rsidP="00326A87"/>
    <w:p w14:paraId="5CC09F09" w14:textId="64A1FF19" w:rsidR="00D2779A" w:rsidRDefault="00D2779A" w:rsidP="00D2779A">
      <w:pPr>
        <w:pStyle w:val="Heading4"/>
      </w:pPr>
      <w:r>
        <w:t>5. CFIUS fails – their uniqueness evidence says that attacks are happening now – that proves that CFIUS is ineffective or the Chinese will spy through other methods</w:t>
      </w:r>
    </w:p>
    <w:p w14:paraId="0DBE68A1" w14:textId="77777777" w:rsidR="00D2779A" w:rsidRDefault="00D2779A" w:rsidP="00326A87"/>
    <w:p w14:paraId="53B72B8D" w14:textId="0A76827C" w:rsidR="00326A87" w:rsidRPr="00C1319A" w:rsidRDefault="00D2779A" w:rsidP="00326A87">
      <w:pPr>
        <w:pStyle w:val="Heading4"/>
      </w:pPr>
      <w:r>
        <w:t xml:space="preserve">6. </w:t>
      </w:r>
      <w:r w:rsidR="00326A87">
        <w:t xml:space="preserve">China won’t challenge US leadership – lacks </w:t>
      </w:r>
      <w:r w:rsidR="00326A87">
        <w:rPr>
          <w:u w:val="single"/>
        </w:rPr>
        <w:t>hegemonic ambition</w:t>
      </w:r>
      <w:r w:rsidR="00326A87">
        <w:t xml:space="preserve"> and </w:t>
      </w:r>
      <w:r w:rsidR="00326A87">
        <w:rPr>
          <w:u w:val="single"/>
        </w:rPr>
        <w:t>technological capability</w:t>
      </w:r>
      <w:r w:rsidR="00326A87">
        <w:t xml:space="preserve"> – interdependence ensures </w:t>
      </w:r>
      <w:r w:rsidR="00326A87">
        <w:rPr>
          <w:u w:val="single"/>
        </w:rPr>
        <w:t>co-operation</w:t>
      </w:r>
      <w:r w:rsidR="00326A87">
        <w:t xml:space="preserve"> </w:t>
      </w:r>
    </w:p>
    <w:p w14:paraId="350E927F" w14:textId="77777777" w:rsidR="00326A87" w:rsidRPr="00F674F9" w:rsidRDefault="00326A87" w:rsidP="00326A87">
      <w:r w:rsidRPr="00F674F9">
        <w:rPr>
          <w:rStyle w:val="Style13ptBold"/>
        </w:rPr>
        <w:t>Chen 15 –</w:t>
      </w:r>
      <w:r>
        <w:t xml:space="preserve"> (</w:t>
      </w:r>
      <w:proofErr w:type="spellStart"/>
      <w:r>
        <w:t>Dingding</w:t>
      </w:r>
      <w:proofErr w:type="spellEnd"/>
      <w:r>
        <w:t xml:space="preserve"> Chen is an assistant professor of Government and Public Administration at the University of Macau, Non-Resident Fellow at the Global Public Policy Institute (</w:t>
      </w:r>
      <w:proofErr w:type="spellStart"/>
      <w:r>
        <w:t>GPPi</w:t>
      </w:r>
      <w:proofErr w:type="spellEnd"/>
      <w:r>
        <w:t xml:space="preserve">) Berlin, Germany. He is also the Founding Director of </w:t>
      </w:r>
      <w:proofErr w:type="spellStart"/>
      <w:r>
        <w:t>Intellisia</w:t>
      </w:r>
      <w:proofErr w:type="spellEnd"/>
      <w:r>
        <w:t xml:space="preserve"> Institute, a newly established independent think tank focusing on international affairs in China. His research interests include: Chinese foreign policy, Asian security, Chinese politics, and human rights; 6/14/15, “Relax, China Won't Challenge US Hegemony,” </w:t>
      </w:r>
      <w:r>
        <w:rPr>
          <w:i/>
        </w:rPr>
        <w:t>The Diplomat</w:t>
      </w:r>
      <w:r>
        <w:t xml:space="preserve">, </w:t>
      </w:r>
      <w:hyperlink r:id="rId23" w:history="1">
        <w:r w:rsidRPr="00A56644">
          <w:rPr>
            <w:rStyle w:val="Hyperlink"/>
          </w:rPr>
          <w:t>http://thediplomat.com/2015/01/relax-china-wont-challenge-us-hegemony</w:t>
        </w:r>
      </w:hyperlink>
      <w:r>
        <w:t xml:space="preserve">, Accessed 6/27/16, </w:t>
      </w:r>
      <w:proofErr w:type="spellStart"/>
      <w:r>
        <w:t>HWilson</w:t>
      </w:r>
      <w:proofErr w:type="spellEnd"/>
      <w:r>
        <w:t>)</w:t>
      </w:r>
    </w:p>
    <w:p w14:paraId="0B16D68D" w14:textId="77777777" w:rsidR="00326A87" w:rsidRPr="00C1319A" w:rsidRDefault="00326A87" w:rsidP="00326A87">
      <w:r w:rsidRPr="00C1319A">
        <w:t xml:space="preserve">Needless to say, </w:t>
      </w:r>
      <w:r w:rsidRPr="00F674F9">
        <w:rPr>
          <w:rStyle w:val="StyleUnderline"/>
        </w:rPr>
        <w:t>the Sino-U.S. relationship is one of the most important</w:t>
      </w:r>
      <w:r w:rsidRPr="00C1319A">
        <w:t xml:space="preserve"> yet complicated </w:t>
      </w:r>
      <w:r w:rsidRPr="00F674F9">
        <w:rPr>
          <w:rStyle w:val="StyleUnderline"/>
        </w:rPr>
        <w:t>bilateral relationships in the world today</w:t>
      </w:r>
      <w:r w:rsidRPr="00C1319A">
        <w:t xml:space="preserve">. This explains why Chinese Vice Premier Wang Yang’s recent comments on Sino-U.S. relations have stirred up a debate online (here and here). </w:t>
      </w:r>
      <w:r w:rsidRPr="00F674F9">
        <w:rPr>
          <w:rStyle w:val="StyleUnderline"/>
        </w:rPr>
        <w:t xml:space="preserve">Wang </w:t>
      </w:r>
      <w:r w:rsidRPr="0071216B">
        <w:rPr>
          <w:rStyle w:val="StyleUnderline"/>
        </w:rPr>
        <w:t xml:space="preserve">Yang stated that </w:t>
      </w:r>
      <w:r w:rsidRPr="00F50FCB">
        <w:rPr>
          <w:rStyle w:val="StyleUnderline"/>
          <w:highlight w:val="yellow"/>
        </w:rPr>
        <w:t>China</w:t>
      </w:r>
      <w:r w:rsidRPr="00C1319A">
        <w:t xml:space="preserve"> “[</w:t>
      </w:r>
      <w:r w:rsidRPr="00F50FCB">
        <w:rPr>
          <w:rStyle w:val="StyleUnderline"/>
          <w:highlight w:val="yellow"/>
        </w:rPr>
        <w:t>has] neither the ability nor</w:t>
      </w:r>
      <w:r w:rsidRPr="00F674F9">
        <w:rPr>
          <w:rStyle w:val="StyleUnderline"/>
        </w:rPr>
        <w:t xml:space="preserve"> the </w:t>
      </w:r>
      <w:r w:rsidRPr="00F50FCB">
        <w:rPr>
          <w:rStyle w:val="StyleUnderline"/>
          <w:highlight w:val="yellow"/>
        </w:rPr>
        <w:t>intent to challenge the U</w:t>
      </w:r>
      <w:r w:rsidRPr="0071216B">
        <w:rPr>
          <w:rStyle w:val="StyleUnderline"/>
        </w:rPr>
        <w:t>nited</w:t>
      </w:r>
      <w:r w:rsidRPr="00F674F9">
        <w:rPr>
          <w:rStyle w:val="StyleUnderline"/>
        </w:rPr>
        <w:t xml:space="preserve"> </w:t>
      </w:r>
      <w:r w:rsidRPr="00F50FCB">
        <w:rPr>
          <w:rStyle w:val="StyleUnderline"/>
          <w:highlight w:val="yellow"/>
        </w:rPr>
        <w:t>S</w:t>
      </w:r>
      <w:r w:rsidRPr="00F674F9">
        <w:rPr>
          <w:rStyle w:val="StyleUnderline"/>
        </w:rPr>
        <w:t>tates</w:t>
      </w:r>
      <w:r w:rsidRPr="00C1319A">
        <w:t xml:space="preserve">.” Partly because it is rare for a senior Chinese leader to make such soft remarks with regard to Sino-U.S. relations and partly because Wang’s remarks are seemingly inconsistent with China’s recent assertive foreign policies, </w:t>
      </w:r>
      <w:r w:rsidRPr="00F674F9">
        <w:rPr>
          <w:rStyle w:val="StyleUnderline"/>
        </w:rPr>
        <w:t>there has been a fierce debate about the true meaning of Wang’s remarks</w:t>
      </w:r>
      <w:r w:rsidRPr="00C1319A">
        <w:t xml:space="preserve"> in the United States. Most American </w:t>
      </w:r>
      <w:r w:rsidRPr="00F674F9">
        <w:rPr>
          <w:rStyle w:val="StyleUnderline"/>
        </w:rPr>
        <w:t>analysts</w:t>
      </w:r>
      <w:r w:rsidRPr="00C1319A">
        <w:t xml:space="preserve">, however, are skeptical toward Wang’s conciliatory remarks and continue to </w:t>
      </w:r>
      <w:r w:rsidRPr="00F674F9">
        <w:rPr>
          <w:rStyle w:val="StyleUnderline"/>
        </w:rPr>
        <w:t>believe that China’s</w:t>
      </w:r>
      <w:r w:rsidRPr="00C1319A">
        <w:t xml:space="preserve"> ultimate </w:t>
      </w:r>
      <w:r w:rsidRPr="00F674F9">
        <w:rPr>
          <w:rStyle w:val="StyleUnderline"/>
        </w:rPr>
        <w:t>aim is to establish a China-centric order in Asia at the expense of the U.S. influence</w:t>
      </w:r>
      <w:r w:rsidRPr="00C1319A">
        <w:t xml:space="preserve"> in Asia. In other words, </w:t>
      </w:r>
      <w:r w:rsidRPr="00F674F9">
        <w:rPr>
          <w:rStyle w:val="StyleUnderline"/>
        </w:rPr>
        <w:t>China seeks to replace the U.S. as the new global hegemon</w:t>
      </w:r>
      <w:r w:rsidRPr="00C1319A">
        <w:t>.</w:t>
      </w:r>
    </w:p>
    <w:p w14:paraId="06318C7C" w14:textId="77777777" w:rsidR="00326A87" w:rsidRPr="00C1319A" w:rsidRDefault="00326A87" w:rsidP="00326A87">
      <w:r w:rsidRPr="00C1319A">
        <w:t xml:space="preserve">The reactions from the U.S. side, again, reveal the deep mistrust with regard to China’s long term goals. But </w:t>
      </w:r>
      <w:r w:rsidRPr="00F674F9">
        <w:rPr>
          <w:rStyle w:val="Emphasis"/>
        </w:rPr>
        <w:t xml:space="preserve">such </w:t>
      </w:r>
      <w:r w:rsidRPr="006E6D6F">
        <w:rPr>
          <w:rStyle w:val="Emphasis"/>
        </w:rPr>
        <w:t>skepticism is misguided</w:t>
      </w:r>
      <w:r w:rsidRPr="00C1319A">
        <w:t xml:space="preserve"> </w:t>
      </w:r>
      <w:r w:rsidRPr="00F674F9">
        <w:rPr>
          <w:rStyle w:val="StyleUnderline"/>
        </w:rPr>
        <w:t>and</w:t>
      </w:r>
      <w:r w:rsidRPr="00C1319A">
        <w:t xml:space="preserve"> even </w:t>
      </w:r>
      <w:r w:rsidRPr="00F674F9">
        <w:rPr>
          <w:rStyle w:val="StyleUnderline"/>
        </w:rPr>
        <w:t>dangerous to Asia’s peace and stability</w:t>
      </w:r>
      <w:r w:rsidRPr="00C1319A">
        <w:t xml:space="preserve"> if left uncorrected. Why? Because </w:t>
      </w:r>
      <w:r w:rsidRPr="00F674F9">
        <w:rPr>
          <w:rStyle w:val="StyleUnderline"/>
        </w:rPr>
        <w:t>Wang Yang was sincere when he said that China does not have the capabilities and desires to challenge the United States</w:t>
      </w:r>
      <w:r w:rsidRPr="00C1319A">
        <w:t>. The evidence of his sincerity is apparent.</w:t>
      </w:r>
    </w:p>
    <w:p w14:paraId="35E7196F" w14:textId="77777777" w:rsidR="00326A87" w:rsidRPr="00C1319A" w:rsidRDefault="00326A87" w:rsidP="00326A87">
      <w:r w:rsidRPr="0071216B">
        <w:rPr>
          <w:rStyle w:val="StyleUnderline"/>
        </w:rPr>
        <w:t>First</w:t>
      </w:r>
      <w:r w:rsidRPr="00C1319A">
        <w:t xml:space="preserve"> </w:t>
      </w:r>
      <w:r w:rsidRPr="00F674F9">
        <w:rPr>
          <w:rStyle w:val="StyleUnderline"/>
        </w:rPr>
        <w:t>let us look at China’s capabilities</w:t>
      </w:r>
      <w:r w:rsidRPr="00C1319A">
        <w:t xml:space="preserve">, </w:t>
      </w:r>
      <w:r w:rsidRPr="00F674F9">
        <w:rPr>
          <w:rStyle w:val="StyleUnderline"/>
        </w:rPr>
        <w:t>which need to be</w:t>
      </w:r>
      <w:r w:rsidRPr="00C1319A">
        <w:t xml:space="preserve"> especially </w:t>
      </w:r>
      <w:r w:rsidRPr="00F674F9">
        <w:rPr>
          <w:rStyle w:val="StyleUnderline"/>
        </w:rPr>
        <w:t>formidable if China wants to challenge the United States</w:t>
      </w:r>
      <w:r w:rsidRPr="00C1319A">
        <w:t xml:space="preserve">. </w:t>
      </w:r>
      <w:r w:rsidRPr="006E6D6F">
        <w:rPr>
          <w:rStyle w:val="StyleUnderline"/>
        </w:rPr>
        <w:t>Although China’s</w:t>
      </w:r>
      <w:r w:rsidRPr="00C1319A">
        <w:t xml:space="preserve"> comprehensive </w:t>
      </w:r>
      <w:r w:rsidRPr="006E6D6F">
        <w:rPr>
          <w:rStyle w:val="StyleUnderline"/>
        </w:rPr>
        <w:t>capabilities have been growing</w:t>
      </w:r>
      <w:r w:rsidRPr="00C1319A">
        <w:t xml:space="preserve"> rapidly for the past three decades, </w:t>
      </w:r>
      <w:r w:rsidRPr="00F674F9">
        <w:rPr>
          <w:rStyle w:val="Emphasis"/>
        </w:rPr>
        <w:t xml:space="preserve">almost all </w:t>
      </w:r>
      <w:r w:rsidRPr="006E6D6F">
        <w:rPr>
          <w:rStyle w:val="Emphasis"/>
        </w:rPr>
        <w:t>analysts</w:t>
      </w:r>
      <w:r w:rsidRPr="00F674F9">
        <w:rPr>
          <w:rStyle w:val="Emphasis"/>
        </w:rPr>
        <w:t xml:space="preserve"> inside and outside of China </w:t>
      </w:r>
      <w:r w:rsidRPr="006E6D6F">
        <w:rPr>
          <w:rStyle w:val="Emphasis"/>
        </w:rPr>
        <w:t>agree that</w:t>
      </w:r>
      <w:r w:rsidRPr="00F674F9">
        <w:rPr>
          <w:rStyle w:val="Emphasis"/>
        </w:rPr>
        <w:t xml:space="preserve"> </w:t>
      </w:r>
      <w:r w:rsidRPr="00F50FCB">
        <w:rPr>
          <w:rStyle w:val="Emphasis"/>
          <w:highlight w:val="yellow"/>
        </w:rPr>
        <w:t>there is still a huge gap between China and the U.S. in</w:t>
      </w:r>
      <w:r w:rsidRPr="00F674F9">
        <w:rPr>
          <w:rStyle w:val="Emphasis"/>
        </w:rPr>
        <w:t xml:space="preserve"> terms of </w:t>
      </w:r>
      <w:r w:rsidRPr="00F50FCB">
        <w:rPr>
          <w:rStyle w:val="Emphasis"/>
          <w:highlight w:val="yellow"/>
        </w:rPr>
        <w:t>comprehensive capabilities</w:t>
      </w:r>
      <w:r w:rsidRPr="00C1319A">
        <w:t xml:space="preserve">, </w:t>
      </w:r>
      <w:r w:rsidRPr="00F674F9">
        <w:rPr>
          <w:rStyle w:val="StyleUnderline"/>
        </w:rPr>
        <w:t>particularly when the U.S. is far ahead of China in military and technological realms</w:t>
      </w:r>
      <w:r w:rsidRPr="00C1319A">
        <w:t xml:space="preserve">. </w:t>
      </w:r>
      <w:r w:rsidRPr="0071216B">
        <w:rPr>
          <w:rStyle w:val="StyleUnderline"/>
        </w:rPr>
        <w:t>China’s economy might have</w:t>
      </w:r>
      <w:r w:rsidRPr="00C1319A">
        <w:t xml:space="preserve"> already </w:t>
      </w:r>
      <w:r w:rsidRPr="0071216B">
        <w:rPr>
          <w:rStyle w:val="StyleUnderline"/>
        </w:rPr>
        <w:t>passed the U.S</w:t>
      </w:r>
      <w:r w:rsidRPr="00F674F9">
        <w:rPr>
          <w:rStyle w:val="StyleUnderline"/>
        </w:rPr>
        <w:t>. economy</w:t>
      </w:r>
      <w:r w:rsidRPr="00C1319A">
        <w:t xml:space="preserve"> as the largest one in 2014, </w:t>
      </w:r>
      <w:r w:rsidRPr="00F674F9">
        <w:rPr>
          <w:rStyle w:val="StyleUnderline"/>
        </w:rPr>
        <w:t xml:space="preserve">but </w:t>
      </w:r>
      <w:r w:rsidRPr="00F50FCB">
        <w:rPr>
          <w:rStyle w:val="Emphasis"/>
          <w:highlight w:val="yellow"/>
        </w:rPr>
        <w:t>the quality of China’s economy</w:t>
      </w:r>
      <w:r w:rsidRPr="00F674F9">
        <w:rPr>
          <w:rStyle w:val="Emphasis"/>
        </w:rPr>
        <w:t xml:space="preserve"> still </w:t>
      </w:r>
      <w:r w:rsidRPr="00F50FCB">
        <w:rPr>
          <w:rStyle w:val="Emphasis"/>
          <w:highlight w:val="yellow"/>
        </w:rPr>
        <w:t>remains a major weakness</w:t>
      </w:r>
      <w:r w:rsidRPr="00F674F9">
        <w:rPr>
          <w:rStyle w:val="StyleUnderline"/>
        </w:rPr>
        <w:t xml:space="preserve"> for Beijing</w:t>
      </w:r>
      <w:r w:rsidRPr="00C1319A">
        <w:t xml:space="preserve">. Thus, </w:t>
      </w:r>
      <w:r w:rsidRPr="00C1319A">
        <w:rPr>
          <w:rStyle w:val="StyleUnderline"/>
        </w:rPr>
        <w:t>it would be a serious mistake for China to challenge the U.S.</w:t>
      </w:r>
      <w:r w:rsidRPr="00C1319A">
        <w:t xml:space="preserve"> directly </w:t>
      </w:r>
      <w:r w:rsidRPr="00C1319A">
        <w:rPr>
          <w:rStyle w:val="StyleUnderline"/>
        </w:rPr>
        <w:t>given the wide gap of capabilities between the two</w:t>
      </w:r>
      <w:r w:rsidRPr="00C1319A">
        <w:t xml:space="preserve">. </w:t>
      </w:r>
      <w:r w:rsidRPr="00F50FCB">
        <w:rPr>
          <w:rStyle w:val="StyleUnderline"/>
          <w:highlight w:val="yellow"/>
        </w:rPr>
        <w:t>Even if</w:t>
      </w:r>
      <w:r w:rsidRPr="00C1319A">
        <w:t xml:space="preserve"> one day </w:t>
      </w:r>
      <w:r w:rsidRPr="00F50FCB">
        <w:rPr>
          <w:rStyle w:val="StyleUnderline"/>
          <w:highlight w:val="yellow"/>
        </w:rPr>
        <w:t>China’s</w:t>
      </w:r>
      <w:r w:rsidRPr="00C1319A">
        <w:t xml:space="preserve"> comprehensive </w:t>
      </w:r>
      <w:r w:rsidRPr="00F50FCB">
        <w:rPr>
          <w:rStyle w:val="StyleUnderline"/>
          <w:highlight w:val="yellow"/>
        </w:rPr>
        <w:t>capabilities catch up</w:t>
      </w:r>
      <w:r w:rsidRPr="00C1319A">
        <w:t xml:space="preserve"> with the United States, </w:t>
      </w:r>
      <w:r w:rsidRPr="00C1319A">
        <w:rPr>
          <w:rStyle w:val="StyleUnderline"/>
        </w:rPr>
        <w:t>it would</w:t>
      </w:r>
      <w:r w:rsidRPr="00C1319A">
        <w:t xml:space="preserve"> still </w:t>
      </w:r>
      <w:r w:rsidRPr="00C1319A">
        <w:rPr>
          <w:rStyle w:val="StyleUnderline"/>
        </w:rPr>
        <w:t>be a huge mistake</w:t>
      </w:r>
      <w:r w:rsidRPr="00C1319A">
        <w:t xml:space="preserve"> for China </w:t>
      </w:r>
      <w:r w:rsidRPr="00C1319A">
        <w:rPr>
          <w:rStyle w:val="StyleUnderline"/>
        </w:rPr>
        <w:t xml:space="preserve">to challenge the U.S. because by then </w:t>
      </w:r>
      <w:r w:rsidRPr="00F50FCB">
        <w:rPr>
          <w:rStyle w:val="StyleUnderline"/>
          <w:highlight w:val="yellow"/>
        </w:rPr>
        <w:t>the two economies would be</w:t>
      </w:r>
      <w:r w:rsidRPr="00C1319A">
        <w:t xml:space="preserve"> much </w:t>
      </w:r>
      <w:r w:rsidRPr="00C1319A">
        <w:rPr>
          <w:rStyle w:val="StyleUnderline"/>
        </w:rPr>
        <w:t>more</w:t>
      </w:r>
      <w:r w:rsidRPr="00C1319A">
        <w:t xml:space="preserve"> closely </w:t>
      </w:r>
      <w:r w:rsidRPr="00F50FCB">
        <w:rPr>
          <w:rStyle w:val="StyleUnderline"/>
          <w:highlight w:val="yellow"/>
        </w:rPr>
        <w:t>interconnected</w:t>
      </w:r>
      <w:r w:rsidRPr="00C1319A">
        <w:rPr>
          <w:rStyle w:val="StyleUnderline"/>
        </w:rPr>
        <w:t xml:space="preserve">, </w:t>
      </w:r>
      <w:r w:rsidRPr="00F50FCB">
        <w:rPr>
          <w:rStyle w:val="StyleUnderline"/>
          <w:highlight w:val="yellow"/>
        </w:rPr>
        <w:t>creating</w:t>
      </w:r>
      <w:r w:rsidRPr="00C1319A">
        <w:t xml:space="preserve"> a situation of </w:t>
      </w:r>
      <w:r w:rsidRPr="00F50FCB">
        <w:rPr>
          <w:rStyle w:val="StyleUnderline"/>
          <w:highlight w:val="yellow"/>
        </w:rPr>
        <w:t>mutual dependence</w:t>
      </w:r>
      <w:r w:rsidRPr="00C1319A">
        <w:rPr>
          <w:rStyle w:val="StyleUnderline"/>
        </w:rPr>
        <w:t xml:space="preserve"> benefiting both countries</w:t>
      </w:r>
      <w:r w:rsidRPr="00C1319A">
        <w:t>.</w:t>
      </w:r>
    </w:p>
    <w:p w14:paraId="7DC78D7D" w14:textId="77777777" w:rsidR="00326A87" w:rsidRPr="00C1319A" w:rsidRDefault="00326A87" w:rsidP="00326A87">
      <w:pPr>
        <w:rPr>
          <w:b/>
          <w:u w:val="single"/>
        </w:rPr>
      </w:pPr>
      <w:r w:rsidRPr="00C1319A">
        <w:t xml:space="preserve">Besides limited capabilities, </w:t>
      </w:r>
      <w:r w:rsidRPr="00F50FCB">
        <w:rPr>
          <w:rStyle w:val="Emphasis"/>
          <w:highlight w:val="yellow"/>
        </w:rPr>
        <w:t>China also has limited ambitions</w:t>
      </w:r>
      <w:r w:rsidRPr="00C1319A">
        <w:t xml:space="preserve"> </w:t>
      </w:r>
      <w:r w:rsidRPr="00C1319A">
        <w:rPr>
          <w:rStyle w:val="StyleUnderline"/>
        </w:rPr>
        <w:t>which have not been properly understood by many U.S. analysts</w:t>
      </w:r>
      <w:r w:rsidRPr="00C1319A">
        <w:t xml:space="preserve">. It is true that China’s grand strategy is to realize the “China dream” — a dream that will bring wealth, glory, and power to China again — but </w:t>
      </w:r>
      <w:r w:rsidRPr="00C1319A">
        <w:rPr>
          <w:rStyle w:val="StyleUnderline"/>
        </w:rPr>
        <w:t>this</w:t>
      </w:r>
      <w:r w:rsidRPr="00C1319A">
        <w:t xml:space="preserve">, </w:t>
      </w:r>
      <w:r w:rsidRPr="00C1319A">
        <w:rPr>
          <w:rStyle w:val="StyleUnderline"/>
        </w:rPr>
        <w:t>by no means</w:t>
      </w:r>
      <w:r w:rsidRPr="00C1319A">
        <w:t xml:space="preserve">, </w:t>
      </w:r>
      <w:r w:rsidRPr="00C1319A">
        <w:rPr>
          <w:rStyle w:val="StyleUnderline"/>
        </w:rPr>
        <w:t>suggests that China wants to become a hegemon in Asia, or to create a Sino-centric tributary system</w:t>
      </w:r>
      <w:r w:rsidRPr="00C1319A">
        <w:t xml:space="preserve"> around which all smaller states must obey China’s orders. Perhaps </w:t>
      </w:r>
      <w:r w:rsidRPr="00C1319A">
        <w:rPr>
          <w:rStyle w:val="StyleUnderline"/>
        </w:rPr>
        <w:t xml:space="preserve">these </w:t>
      </w:r>
      <w:r w:rsidRPr="006E6D6F">
        <w:rPr>
          <w:rStyle w:val="StyleUnderline"/>
        </w:rPr>
        <w:t>perceptions exist in the United States because many U.S. analysts have unconsciously let ultra-realist thinking slip into their minds</w:t>
      </w:r>
      <w:r w:rsidRPr="00C1319A">
        <w:t xml:space="preserve">, thereby </w:t>
      </w:r>
      <w:r w:rsidRPr="00C1319A">
        <w:rPr>
          <w:rStyle w:val="StyleUnderline"/>
        </w:rPr>
        <w:t>believing that states are constantly engaged in the ruthless pursuit of power and influence</w:t>
      </w:r>
      <w:r w:rsidRPr="00C1319A">
        <w:t xml:space="preserve">. </w:t>
      </w:r>
      <w:r w:rsidRPr="00C1319A">
        <w:rPr>
          <w:rStyle w:val="StyleUnderline"/>
        </w:rPr>
        <w:t>But the structure of international politics has fundamentally changed since the end of the Cold War</w:t>
      </w:r>
      <w:r w:rsidRPr="00C1319A">
        <w:t xml:space="preserve">, thus rendering any serious possibility of world hegemony ineffective or even impossible. In essence, </w:t>
      </w:r>
      <w:r w:rsidRPr="006E6D6F">
        <w:rPr>
          <w:rStyle w:val="StyleUnderline"/>
        </w:rPr>
        <w:t>the costs of hegemony outweigh the benefits</w:t>
      </w:r>
      <w:r w:rsidRPr="00C1319A">
        <w:t xml:space="preserve"> of hegemony </w:t>
      </w:r>
      <w:r w:rsidRPr="00C1319A">
        <w:rPr>
          <w:rStyle w:val="StyleUnderline"/>
        </w:rPr>
        <w:t xml:space="preserve">in this new era of international politics, </w:t>
      </w:r>
      <w:r w:rsidRPr="006E6D6F">
        <w:rPr>
          <w:rStyle w:val="StyleUnderline"/>
        </w:rPr>
        <w:t>thanks to</w:t>
      </w:r>
      <w:r w:rsidRPr="00C1319A">
        <w:rPr>
          <w:rStyle w:val="StyleUnderline"/>
        </w:rPr>
        <w:t xml:space="preserve"> rising </w:t>
      </w:r>
      <w:r w:rsidRPr="006E6D6F">
        <w:rPr>
          <w:rStyle w:val="StyleUnderline"/>
        </w:rPr>
        <w:t>nationalism</w:t>
      </w:r>
      <w:r w:rsidRPr="006E6D6F">
        <w:rPr>
          <w:rStyle w:val="StyleUnderline"/>
          <w:highlight w:val="yellow"/>
        </w:rPr>
        <w:t>,</w:t>
      </w:r>
      <w:r w:rsidRPr="00C1319A">
        <w:rPr>
          <w:rStyle w:val="StyleUnderline"/>
        </w:rPr>
        <w:t xml:space="preserve"> </w:t>
      </w:r>
      <w:r w:rsidRPr="006E6D6F">
        <w:rPr>
          <w:rStyle w:val="StyleUnderline"/>
        </w:rPr>
        <w:t>nuclear weapons, and</w:t>
      </w:r>
      <w:r w:rsidRPr="00C1319A">
        <w:rPr>
          <w:rStyle w:val="StyleUnderline"/>
        </w:rPr>
        <w:t xml:space="preserve"> increasing </w:t>
      </w:r>
      <w:r w:rsidRPr="006E6D6F">
        <w:rPr>
          <w:rStyle w:val="StyleUnderline"/>
        </w:rPr>
        <w:t>economic interdependence</w:t>
      </w:r>
      <w:r w:rsidRPr="00C1319A">
        <w:rPr>
          <w:rStyle w:val="StyleUnderline"/>
        </w:rPr>
        <w:t xml:space="preserve"> between major powers</w:t>
      </w:r>
      <w:r w:rsidRPr="00C1319A">
        <w:t xml:space="preserve">. </w:t>
      </w:r>
      <w:r w:rsidRPr="00C1319A">
        <w:rPr>
          <w:rStyle w:val="Emphasis"/>
        </w:rPr>
        <w:t xml:space="preserve">The </w:t>
      </w:r>
      <w:r w:rsidRPr="00F50FCB">
        <w:rPr>
          <w:rStyle w:val="Emphasis"/>
          <w:highlight w:val="yellow"/>
        </w:rPr>
        <w:t>Chinese</w:t>
      </w:r>
      <w:r w:rsidRPr="00C1319A">
        <w:rPr>
          <w:rStyle w:val="Emphasis"/>
        </w:rPr>
        <w:t xml:space="preserve"> </w:t>
      </w:r>
      <w:r w:rsidRPr="00F50FCB">
        <w:rPr>
          <w:rStyle w:val="Emphasis"/>
          <w:highlight w:val="yellow"/>
        </w:rPr>
        <w:t>leaders understand this new</w:t>
      </w:r>
      <w:r w:rsidRPr="00C1319A">
        <w:rPr>
          <w:rStyle w:val="Emphasis"/>
        </w:rPr>
        <w:t xml:space="preserve"> and changed </w:t>
      </w:r>
      <w:r w:rsidRPr="00F50FCB">
        <w:rPr>
          <w:rStyle w:val="Emphasis"/>
          <w:highlight w:val="yellow"/>
        </w:rPr>
        <w:t>structure</w:t>
      </w:r>
      <w:r w:rsidRPr="00C1319A">
        <w:rPr>
          <w:rStyle w:val="Emphasis"/>
        </w:rPr>
        <w:t xml:space="preserve"> of international politics</w:t>
      </w:r>
      <w:r w:rsidRPr="00C1319A">
        <w:t xml:space="preserve"> </w:t>
      </w:r>
      <w:r w:rsidRPr="00C1319A">
        <w:rPr>
          <w:rStyle w:val="StyleUnderline"/>
        </w:rPr>
        <w:t>and</w:t>
      </w:r>
      <w:r w:rsidRPr="00C1319A">
        <w:t xml:space="preserve"> based on their assessments, they </w:t>
      </w:r>
      <w:r w:rsidRPr="00C1319A">
        <w:rPr>
          <w:rStyle w:val="StyleUnderline"/>
        </w:rPr>
        <w:t xml:space="preserve">have decided not to seek hegemony, which is a losing business </w:t>
      </w:r>
      <w:r w:rsidRPr="00C1319A">
        <w:t>in this new era.</w:t>
      </w:r>
    </w:p>
    <w:p w14:paraId="6B8BF044" w14:textId="77777777" w:rsidR="00326A87" w:rsidRPr="00C1319A" w:rsidRDefault="00326A87" w:rsidP="00326A87">
      <w:r w:rsidRPr="00C1319A">
        <w:t xml:space="preserve">Unfortunately, </w:t>
      </w:r>
      <w:r w:rsidRPr="00F50FCB">
        <w:rPr>
          <w:rStyle w:val="StyleUnderline"/>
          <w:highlight w:val="yellow"/>
        </w:rPr>
        <w:t>the U.S. is</w:t>
      </w:r>
      <w:r w:rsidRPr="00C1319A">
        <w:rPr>
          <w:rStyle w:val="StyleUnderline"/>
        </w:rPr>
        <w:t xml:space="preserve"> still </w:t>
      </w:r>
      <w:r w:rsidRPr="00F50FCB">
        <w:rPr>
          <w:rStyle w:val="StyleUnderline"/>
          <w:highlight w:val="yellow"/>
        </w:rPr>
        <w:t>obsessed with the</w:t>
      </w:r>
      <w:r w:rsidRPr="00C1319A">
        <w:t xml:space="preserve"> concept (or </w:t>
      </w:r>
      <w:r w:rsidRPr="00F50FCB">
        <w:rPr>
          <w:rStyle w:val="StyleUnderline"/>
          <w:highlight w:val="yellow"/>
        </w:rPr>
        <w:t>illusion</w:t>
      </w:r>
      <w:r w:rsidRPr="00F50FCB">
        <w:rPr>
          <w:highlight w:val="yellow"/>
        </w:rPr>
        <w:t xml:space="preserve">) </w:t>
      </w:r>
      <w:r w:rsidRPr="00F50FCB">
        <w:rPr>
          <w:rStyle w:val="StyleUnderline"/>
          <w:highlight w:val="yellow"/>
        </w:rPr>
        <w:t>of hegemony</w:t>
      </w:r>
      <w:r w:rsidRPr="00C1319A">
        <w:t xml:space="preserve">, as Simon Reich and Richard Ned </w:t>
      </w:r>
      <w:proofErr w:type="spellStart"/>
      <w:r w:rsidRPr="00C1319A">
        <w:t>Lebow</w:t>
      </w:r>
      <w:proofErr w:type="spellEnd"/>
      <w:r w:rsidRPr="00C1319A">
        <w:t xml:space="preserve"> have pointed out recently. </w:t>
      </w:r>
      <w:r w:rsidRPr="00F50FCB">
        <w:rPr>
          <w:rStyle w:val="Emphasis"/>
          <w:highlight w:val="yellow"/>
        </w:rPr>
        <w:t>The hegemony mentality is precisely the reason why the United States has declined</w:t>
      </w:r>
      <w:r w:rsidRPr="00C1319A">
        <w:t xml:space="preserve"> (slowly) in the post-Cold War era. </w:t>
      </w:r>
      <w:r w:rsidRPr="00C1319A">
        <w:rPr>
          <w:rStyle w:val="StyleUnderline"/>
        </w:rPr>
        <w:t xml:space="preserve">Wrongly </w:t>
      </w:r>
      <w:r w:rsidRPr="00D2122D">
        <w:rPr>
          <w:rStyle w:val="StyleUnderline"/>
        </w:rPr>
        <w:t>believing that a stable global order needs U.S. hegemony, American leaders have adopted a grand strategy of liberal interventionism, which has only caused self-inflicted wounds for the U.S. economy and its global status.</w:t>
      </w:r>
      <w:r w:rsidRPr="00C1319A">
        <w:t xml:space="preserve"> The tragedy, however, is that </w:t>
      </w:r>
      <w:r w:rsidRPr="00C1319A">
        <w:rPr>
          <w:rStyle w:val="StyleUnderline"/>
        </w:rPr>
        <w:t>within U.S. elite circles</w:t>
      </w:r>
      <w:r w:rsidRPr="00C1319A">
        <w:t xml:space="preserve">, this </w:t>
      </w:r>
      <w:r w:rsidRPr="00C1319A">
        <w:rPr>
          <w:rStyle w:val="StyleUnderline"/>
        </w:rPr>
        <w:t>misperception about U.S. hegemony</w:t>
      </w:r>
      <w:r w:rsidRPr="00C1319A">
        <w:t xml:space="preserve"> (here and here) sticks and </w:t>
      </w:r>
      <w:r w:rsidRPr="00C1319A">
        <w:rPr>
          <w:rStyle w:val="StyleUnderline"/>
        </w:rPr>
        <w:t>is unlikely to go away for a long time</w:t>
      </w:r>
      <w:r w:rsidRPr="00C1319A">
        <w:t xml:space="preserve"> barring a major failure or crisis.</w:t>
      </w:r>
    </w:p>
    <w:p w14:paraId="728D4448" w14:textId="77777777" w:rsidR="00326A87" w:rsidRPr="00C1319A" w:rsidRDefault="00326A87" w:rsidP="00326A87">
      <w:r w:rsidRPr="00C1319A">
        <w:t xml:space="preserve">At the end of the day, </w:t>
      </w:r>
      <w:r w:rsidRPr="00F50FCB">
        <w:rPr>
          <w:rStyle w:val="Emphasis"/>
          <w:highlight w:val="yellow"/>
        </w:rPr>
        <w:t>our world can</w:t>
      </w:r>
      <w:r w:rsidRPr="00C1319A">
        <w:rPr>
          <w:rStyle w:val="Emphasis"/>
        </w:rPr>
        <w:t xml:space="preserve"> survive and </w:t>
      </w:r>
      <w:r w:rsidRPr="00F50FCB">
        <w:rPr>
          <w:rStyle w:val="Emphasis"/>
          <w:highlight w:val="yellow"/>
        </w:rPr>
        <w:t>prosper without a hegemon</w:t>
      </w:r>
      <w:r w:rsidRPr="00C1319A">
        <w:t>, regardless of whether the hegemon is American or Chinese. The sooner American leaders understand this point and believe Chinese leaders’ words, the higher the chances of peace and stability worldwide.</w:t>
      </w:r>
    </w:p>
    <w:p w14:paraId="52ABD08D" w14:textId="77777777" w:rsidR="00326A87" w:rsidRDefault="00326A87" w:rsidP="00326A87"/>
    <w:p w14:paraId="7F7873D5" w14:textId="23539199" w:rsidR="00D2779A" w:rsidRDefault="00D2779A" w:rsidP="00D2779A">
      <w:pPr>
        <w:pStyle w:val="Heading4"/>
      </w:pPr>
      <w:r>
        <w:t>7. Esp</w:t>
      </w:r>
      <w:r w:rsidR="008A1B62">
        <w:t xml:space="preserve">ionage inevitable — mergers and acquisitions aren’t key — China will still </w:t>
      </w:r>
      <w:r w:rsidR="008A1B62" w:rsidRPr="008A1B62">
        <w:rPr>
          <w:u w:val="single"/>
        </w:rPr>
        <w:t>hack</w:t>
      </w:r>
      <w:r w:rsidR="008A1B62">
        <w:t xml:space="preserve"> and </w:t>
      </w:r>
      <w:r w:rsidR="008A1B62" w:rsidRPr="008A1B62">
        <w:rPr>
          <w:u w:val="single"/>
        </w:rPr>
        <w:t>spy on</w:t>
      </w:r>
      <w:r w:rsidR="008A1B62">
        <w:t xml:space="preserve"> </w:t>
      </w:r>
      <w:r w:rsidR="008A1B62" w:rsidRPr="008A1B62">
        <w:t>American</w:t>
      </w:r>
      <w:r w:rsidR="008A1B62">
        <w:t xml:space="preserve"> companies. </w:t>
      </w:r>
    </w:p>
    <w:p w14:paraId="3ECCF355" w14:textId="77777777" w:rsidR="008A1B62" w:rsidRPr="008A1B62" w:rsidRDefault="008A1B62" w:rsidP="008A1B62"/>
    <w:p w14:paraId="4B00B9B3" w14:textId="77777777" w:rsidR="00D2779A" w:rsidRPr="00326A87" w:rsidRDefault="00D2779A" w:rsidP="00326A87"/>
    <w:sectPr w:rsidR="00D2779A" w:rsidRPr="00326A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Times 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0079EE"/>
    <w:multiLevelType w:val="hybridMultilevel"/>
    <w:tmpl w:val="CB340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Team" w:val="Woodward Academy"/>
    <w:docVar w:name="VerbatimMac" w:val="True"/>
    <w:docVar w:name="VerbatimVersion" w:val="5.0"/>
  </w:docVars>
  <w:rsids>
    <w:rsidRoot w:val="001C2939"/>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100B28"/>
    <w:rsid w:val="0011555F"/>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2939"/>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26A8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B6E15"/>
    <w:rsid w:val="003C5F4C"/>
    <w:rsid w:val="003D5EA8"/>
    <w:rsid w:val="003E305E"/>
    <w:rsid w:val="003E34DB"/>
    <w:rsid w:val="003E5302"/>
    <w:rsid w:val="003E5791"/>
    <w:rsid w:val="003E5BF1"/>
    <w:rsid w:val="003F2452"/>
    <w:rsid w:val="003F41EA"/>
    <w:rsid w:val="003F7DF0"/>
    <w:rsid w:val="004039AF"/>
    <w:rsid w:val="00407AFF"/>
    <w:rsid w:val="0041155D"/>
    <w:rsid w:val="004170BF"/>
    <w:rsid w:val="00420EFD"/>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D3E72"/>
    <w:rsid w:val="004E355B"/>
    <w:rsid w:val="005028E5"/>
    <w:rsid w:val="00503735"/>
    <w:rsid w:val="005224F2"/>
    <w:rsid w:val="00524E8B"/>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0514"/>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74E3E"/>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2768"/>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1B6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D21EC"/>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79A"/>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4B3B"/>
    <w:rsid w:val="00F277AA"/>
    <w:rsid w:val="00F31955"/>
    <w:rsid w:val="00F34C06"/>
    <w:rsid w:val="00F43EA3"/>
    <w:rsid w:val="00F50C55"/>
    <w:rsid w:val="00F57FFB"/>
    <w:rsid w:val="00F601E6"/>
    <w:rsid w:val="00F73954"/>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05AA8"/>
  <w14:defaultImageDpi w14:val="300"/>
  <w15:docId w15:val="{62A6745A-F01E-4163-AB58-1C5DB993D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24E8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24E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4E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4E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24E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4E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E8B"/>
  </w:style>
  <w:style w:type="character" w:customStyle="1" w:styleId="Heading1Char">
    <w:name w:val="Heading 1 Char"/>
    <w:aliases w:val="Pocket Char"/>
    <w:basedOn w:val="DefaultParagraphFont"/>
    <w:link w:val="Heading1"/>
    <w:rsid w:val="00524E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4E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4E8B"/>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524E8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4E8B"/>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524E8B"/>
    <w:rPr>
      <w:b/>
      <w:sz w:val="22"/>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7"/>
    <w:qFormat/>
    <w:rsid w:val="00524E8B"/>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24E8B"/>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524E8B"/>
    <w:rPr>
      <w:color w:val="auto"/>
      <w:u w:val="none"/>
    </w:rPr>
  </w:style>
  <w:style w:type="paragraph" w:styleId="DocumentMap">
    <w:name w:val="Document Map"/>
    <w:basedOn w:val="Normal"/>
    <w:link w:val="DocumentMapChar"/>
    <w:uiPriority w:val="99"/>
    <w:semiHidden/>
    <w:unhideWhenUsed/>
    <w:rsid w:val="001C293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939"/>
    <w:rPr>
      <w:rFonts w:ascii="Lucida Grande" w:hAnsi="Lucida Grande" w:cs="Lucida Grande"/>
    </w:rPr>
  </w:style>
  <w:style w:type="paragraph" w:customStyle="1" w:styleId="textbold">
    <w:name w:val="text bold"/>
    <w:basedOn w:val="Normal"/>
    <w:link w:val="Emphasis"/>
    <w:uiPriority w:val="7"/>
    <w:qFormat/>
    <w:rsid w:val="001C293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bdr w:val="single" w:sz="8" w:space="0" w:color="auto"/>
    </w:rPr>
  </w:style>
  <w:style w:type="paragraph" w:styleId="ListParagraph">
    <w:name w:val="List Paragraph"/>
    <w:basedOn w:val="Normal"/>
    <w:uiPriority w:val="99"/>
    <w:unhideWhenUsed/>
    <w:qFormat/>
    <w:rsid w:val="00F24B3B"/>
    <w:pPr>
      <w:ind w:left="720"/>
      <w:contextualSpacing/>
    </w:pPr>
  </w:style>
  <w:style w:type="paragraph" w:customStyle="1" w:styleId="Emphasis1">
    <w:name w:val="Emphasis1"/>
    <w:basedOn w:val="Normal"/>
    <w:autoRedefine/>
    <w:uiPriority w:val="7"/>
    <w:qFormat/>
    <w:rsid w:val="00326A8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Normal"/>
    <w:next w:val="Normal"/>
    <w:uiPriority w:val="6"/>
    <w:qFormat/>
    <w:rsid w:val="00802768"/>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fercenter.hks.harvard.edu/files/glaser-us-china-jul15-final.pdf" TargetMode="External"/><Relationship Id="rId13" Type="http://schemas.openxmlformats.org/officeDocument/2006/relationships/hyperlink" Target="http://belfercenter.hks.harvard.edu/files/glaser-us-china-jul15-final.pdf" TargetMode="External"/><Relationship Id="rId18" Type="http://schemas.openxmlformats.org/officeDocument/2006/relationships/hyperlink" Target="http://www.nytimes.com/2016/02/05/technology/concern-grows-in-us-over-chinas-drive-to-make-chips.html?_r=1" TargetMode="External"/><Relationship Id="rId3" Type="http://schemas.openxmlformats.org/officeDocument/2006/relationships/styles" Target="styles.xml"/><Relationship Id="rId21" Type="http://schemas.openxmlformats.org/officeDocument/2006/relationships/hyperlink" Target="http://brooklynworks.brooklaw.edu/cgi/viewcontent.cgi?article=1113&amp;context=bjil" TargetMode="External"/><Relationship Id="rId7" Type="http://schemas.openxmlformats.org/officeDocument/2006/relationships/hyperlink" Target="http://thediplomat.com/2015/08/taiwan-and-the-prospects-for-war-between-china-and-america/" TargetMode="External"/><Relationship Id="rId12" Type="http://schemas.openxmlformats.org/officeDocument/2006/relationships/hyperlink" Target="http://nationalinterest.org/article/say-goodbye-taiwan-9931?page=show" TargetMode="External"/><Relationship Id="rId17" Type="http://schemas.openxmlformats.org/officeDocument/2006/relationships/hyperlink" Target="http://brooklynworks.brooklaw.edu/cgi/viewcontent.cgi?article=1113&amp;context=bji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ytimes.com/2016/02/05/technology/concern-grows-in-us-over-chinas-drive-to-make-chips.html?_r=1" TargetMode="External"/><Relationship Id="rId20" Type="http://schemas.openxmlformats.org/officeDocument/2006/relationships/hyperlink" Target="http://www.cbsnews.com/news/60-minutes-great-brain-robbery-china-cyber-espionage/" TargetMode="External"/><Relationship Id="rId1" Type="http://schemas.openxmlformats.org/officeDocument/2006/relationships/customXml" Target="../customXml/item1.xml"/><Relationship Id="rId6" Type="http://schemas.openxmlformats.org/officeDocument/2006/relationships/hyperlink" Target="http://www.smh.com.au/world/china-says-has-stopped-communication-mechanism-with-taiwan-20160626-gps230.html" TargetMode="External"/><Relationship Id="rId11" Type="http://schemas.openxmlformats.org/officeDocument/2006/relationships/hyperlink" Target="http://www.wsj.com/articles/u-s-ambiguity-on-taiwan-is-dangerous-146402283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elfercenter.hks.harvard.edu/files/glaser-us-china-jul15-final.pdf" TargetMode="External"/><Relationship Id="rId23" Type="http://schemas.openxmlformats.org/officeDocument/2006/relationships/hyperlink" Target="http://thediplomat.com/2015/01/relax-china-wont-challenge-us-hegemony" TargetMode="External"/><Relationship Id="rId10" Type="http://schemas.openxmlformats.org/officeDocument/2006/relationships/hyperlink" Target="http://asiafoundation.org/2015/07/29/china-and-the-united-states-a-conversation-with-david-m-lampton/" TargetMode="External"/><Relationship Id="rId19" Type="http://schemas.openxmlformats.org/officeDocument/2006/relationships/hyperlink" Target="http://nationalinterest.org/feature/welcome-china-americas-nuclear-nightmare-11891?page=show" TargetMode="External"/><Relationship Id="rId4" Type="http://schemas.openxmlformats.org/officeDocument/2006/relationships/settings" Target="settings.xml"/><Relationship Id="rId9" Type="http://schemas.openxmlformats.org/officeDocument/2006/relationships/hyperlink" Target="http://asiafoundation.org/2015/07/29/china-and-the-united-states-a-conversation-with-david-m-lampton/" TargetMode="External"/><Relationship Id="rId14" Type="http://schemas.openxmlformats.org/officeDocument/2006/relationships/hyperlink" Target="http://thediplomat.com/2015/01/an-east-asian-arms-race-does-it-even-matter/" TargetMode="External"/><Relationship Id="rId22" Type="http://schemas.openxmlformats.org/officeDocument/2006/relationships/hyperlink" Target="http://thediplomat.com/2015/09/review-china-and-cybersecurity-espionage-strategy-and-politics-in-the-digital-doma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8925F-867A-4C12-A941-00D9CB0DF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20159</Words>
  <Characters>114910</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Maggie B</cp:lastModifiedBy>
  <cp:revision>2</cp:revision>
  <dcterms:created xsi:type="dcterms:W3CDTF">2016-07-04T14:19:00Z</dcterms:created>
  <dcterms:modified xsi:type="dcterms:W3CDTF">2016-07-04T14:19:00Z</dcterms:modified>
  <cp:category/>
</cp:coreProperties>
</file>